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24B" w:rsidRDefault="00F7124B">
      <w:pPr>
        <w:autoSpaceDE w:val="0"/>
        <w:autoSpaceDN w:val="0"/>
        <w:spacing w:after="78" w:line="220" w:lineRule="exact"/>
      </w:pPr>
    </w:p>
    <w:p w:rsidR="00F7124B" w:rsidRPr="005756A5" w:rsidRDefault="00606ADB">
      <w:pPr>
        <w:autoSpaceDE w:val="0"/>
        <w:autoSpaceDN w:val="0"/>
        <w:spacing w:after="0" w:line="230" w:lineRule="auto"/>
        <w:ind w:left="1494"/>
        <w:rPr>
          <w:lang w:val="ru-RU"/>
        </w:rPr>
      </w:pPr>
      <w:r w:rsidRPr="005756A5">
        <w:rPr>
          <w:rFonts w:ascii="Times New Roman" w:eastAsia="Times New Roman" w:hAnsi="Times New Roman"/>
          <w:b/>
          <w:color w:val="000000"/>
          <w:sz w:val="24"/>
          <w:lang w:val="ru-RU"/>
        </w:rPr>
        <w:t>МИНИСТЕРСТВО ПРОСВЕЩЕНИЯ РОССИЙСКОЙ ФЕДЕРАЦИИ</w:t>
      </w:r>
    </w:p>
    <w:p w:rsidR="00F7124B" w:rsidRPr="005756A5" w:rsidRDefault="00606ADB">
      <w:pPr>
        <w:autoSpaceDE w:val="0"/>
        <w:autoSpaceDN w:val="0"/>
        <w:spacing w:before="670" w:after="0" w:line="230" w:lineRule="auto"/>
        <w:ind w:left="2286"/>
        <w:rPr>
          <w:lang w:val="ru-RU"/>
        </w:rPr>
      </w:pPr>
      <w:r w:rsidRPr="005756A5">
        <w:rPr>
          <w:rFonts w:ascii="Times New Roman" w:eastAsia="Times New Roman" w:hAnsi="Times New Roman"/>
          <w:color w:val="000000"/>
          <w:sz w:val="24"/>
          <w:lang w:val="ru-RU"/>
        </w:rPr>
        <w:t>Министерство образования и науки Республики Татарстан</w:t>
      </w:r>
    </w:p>
    <w:p w:rsidR="00F7124B" w:rsidRPr="00E63092" w:rsidRDefault="00606ADB">
      <w:pPr>
        <w:autoSpaceDE w:val="0"/>
        <w:autoSpaceDN w:val="0"/>
        <w:spacing w:before="670" w:after="0" w:line="230" w:lineRule="auto"/>
        <w:ind w:right="2592"/>
        <w:jc w:val="right"/>
        <w:rPr>
          <w:lang w:val="ru-RU"/>
        </w:rPr>
      </w:pPr>
      <w:r w:rsidRPr="00E63092">
        <w:rPr>
          <w:rFonts w:ascii="Times New Roman" w:eastAsia="Times New Roman" w:hAnsi="Times New Roman"/>
          <w:color w:val="000000"/>
          <w:sz w:val="24"/>
          <w:lang w:val="ru-RU"/>
        </w:rPr>
        <w:t xml:space="preserve">Исполнительный комитет </w:t>
      </w:r>
      <w:proofErr w:type="spellStart"/>
      <w:r w:rsidRPr="00E63092">
        <w:rPr>
          <w:rFonts w:ascii="Times New Roman" w:eastAsia="Times New Roman" w:hAnsi="Times New Roman"/>
          <w:color w:val="000000"/>
          <w:sz w:val="24"/>
          <w:lang w:val="ru-RU"/>
        </w:rPr>
        <w:t>Кукморского</w:t>
      </w:r>
      <w:proofErr w:type="spellEnd"/>
      <w:r w:rsidRPr="00E63092">
        <w:rPr>
          <w:rFonts w:ascii="Times New Roman" w:eastAsia="Times New Roman" w:hAnsi="Times New Roman"/>
          <w:color w:val="000000"/>
          <w:sz w:val="24"/>
          <w:lang w:val="ru-RU"/>
        </w:rPr>
        <w:t xml:space="preserve"> района</w:t>
      </w:r>
    </w:p>
    <w:p w:rsidR="00F7124B" w:rsidRPr="005756A5" w:rsidRDefault="00606ADB">
      <w:pPr>
        <w:autoSpaceDE w:val="0"/>
        <w:autoSpaceDN w:val="0"/>
        <w:spacing w:before="670" w:after="1376" w:line="230" w:lineRule="auto"/>
        <w:ind w:right="3150"/>
        <w:jc w:val="right"/>
        <w:rPr>
          <w:lang w:val="ru-RU"/>
        </w:rPr>
      </w:pPr>
      <w:r w:rsidRPr="005756A5">
        <w:rPr>
          <w:rFonts w:ascii="Times New Roman" w:eastAsia="Times New Roman" w:hAnsi="Times New Roman"/>
          <w:color w:val="000000"/>
          <w:sz w:val="24"/>
          <w:lang w:val="ru-RU"/>
        </w:rPr>
        <w:t>МБОУ «</w:t>
      </w:r>
      <w:proofErr w:type="spellStart"/>
      <w:r w:rsidRPr="005756A5">
        <w:rPr>
          <w:rFonts w:ascii="Times New Roman" w:eastAsia="Times New Roman" w:hAnsi="Times New Roman"/>
          <w:color w:val="000000"/>
          <w:sz w:val="24"/>
          <w:lang w:val="ru-RU"/>
        </w:rPr>
        <w:t>Яныльская</w:t>
      </w:r>
      <w:proofErr w:type="spellEnd"/>
      <w:r w:rsidRPr="005756A5">
        <w:rPr>
          <w:rFonts w:ascii="Times New Roman" w:eastAsia="Times New Roman" w:hAnsi="Times New Roman"/>
          <w:color w:val="000000"/>
          <w:sz w:val="24"/>
          <w:lang w:val="ru-RU"/>
        </w:rPr>
        <w:t xml:space="preserve"> средняя школа</w:t>
      </w:r>
      <w:r w:rsidR="005756A5">
        <w:rPr>
          <w:rFonts w:ascii="Times New Roman" w:eastAsia="Times New Roman" w:hAnsi="Times New Roman"/>
          <w:color w:val="000000"/>
          <w:sz w:val="24"/>
          <w:lang w:val="ru-RU"/>
        </w:rPr>
        <w:t xml:space="preserve"> имени Р.М. </w:t>
      </w:r>
      <w:proofErr w:type="spellStart"/>
      <w:r w:rsidR="005756A5">
        <w:rPr>
          <w:rFonts w:ascii="Times New Roman" w:eastAsia="Times New Roman" w:hAnsi="Times New Roman"/>
          <w:color w:val="000000"/>
          <w:sz w:val="24"/>
          <w:lang w:val="ru-RU"/>
        </w:rPr>
        <w:t>Зарипова</w:t>
      </w:r>
      <w:proofErr w:type="spellEnd"/>
      <w:r w:rsidRPr="005756A5">
        <w:rPr>
          <w:rFonts w:ascii="Times New Roman" w:eastAsia="Times New Roman" w:hAnsi="Times New Roman"/>
          <w:color w:val="000000"/>
          <w:sz w:val="24"/>
          <w:lang w:val="ru-RU"/>
        </w:rPr>
        <w:t>»</w:t>
      </w:r>
    </w:p>
    <w:tbl>
      <w:tblPr>
        <w:tblW w:w="0" w:type="auto"/>
        <w:tblLayout w:type="fixed"/>
        <w:tblLook w:val="04A0" w:firstRow="1" w:lastRow="0" w:firstColumn="1" w:lastColumn="0" w:noHBand="0" w:noVBand="1"/>
      </w:tblPr>
      <w:tblGrid>
        <w:gridCol w:w="3202"/>
        <w:gridCol w:w="3580"/>
        <w:gridCol w:w="3180"/>
      </w:tblGrid>
      <w:tr w:rsidR="00F7124B">
        <w:trPr>
          <w:trHeight w:hRule="exact" w:val="274"/>
        </w:trPr>
        <w:tc>
          <w:tcPr>
            <w:tcW w:w="3202" w:type="dxa"/>
            <w:tcMar>
              <w:left w:w="0" w:type="dxa"/>
              <w:right w:w="0" w:type="dxa"/>
            </w:tcMar>
          </w:tcPr>
          <w:p w:rsidR="00F7124B" w:rsidRDefault="00606ADB">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580" w:type="dxa"/>
            <w:tcMar>
              <w:left w:w="0" w:type="dxa"/>
              <w:right w:w="0" w:type="dxa"/>
            </w:tcMar>
          </w:tcPr>
          <w:p w:rsidR="00F7124B" w:rsidRDefault="00606ADB">
            <w:pPr>
              <w:autoSpaceDE w:val="0"/>
              <w:autoSpaceDN w:val="0"/>
              <w:spacing w:before="48" w:after="0" w:line="230" w:lineRule="auto"/>
              <w:ind w:left="316"/>
            </w:pPr>
            <w:r>
              <w:rPr>
                <w:rFonts w:ascii="Times New Roman" w:eastAsia="Times New Roman" w:hAnsi="Times New Roman"/>
                <w:color w:val="000000"/>
                <w:w w:val="102"/>
                <w:sz w:val="20"/>
              </w:rPr>
              <w:t>СОГЛАСОВАНО</w:t>
            </w:r>
          </w:p>
        </w:tc>
        <w:tc>
          <w:tcPr>
            <w:tcW w:w="3180" w:type="dxa"/>
            <w:tcMar>
              <w:left w:w="0" w:type="dxa"/>
              <w:right w:w="0" w:type="dxa"/>
            </w:tcMar>
          </w:tcPr>
          <w:p w:rsidR="00F7124B" w:rsidRDefault="00606ADB">
            <w:pPr>
              <w:autoSpaceDE w:val="0"/>
              <w:autoSpaceDN w:val="0"/>
              <w:spacing w:before="48" w:after="0" w:line="230" w:lineRule="auto"/>
              <w:ind w:left="252"/>
            </w:pPr>
            <w:r>
              <w:rPr>
                <w:rFonts w:ascii="Times New Roman" w:eastAsia="Times New Roman" w:hAnsi="Times New Roman"/>
                <w:color w:val="000000"/>
                <w:w w:val="102"/>
                <w:sz w:val="20"/>
              </w:rPr>
              <w:t>УТВЕРЖДЕНО</w:t>
            </w:r>
          </w:p>
        </w:tc>
      </w:tr>
      <w:tr w:rsidR="00F7124B">
        <w:trPr>
          <w:trHeight w:hRule="exact" w:val="200"/>
        </w:trPr>
        <w:tc>
          <w:tcPr>
            <w:tcW w:w="3202" w:type="dxa"/>
            <w:tcMar>
              <w:left w:w="0" w:type="dxa"/>
              <w:right w:w="0" w:type="dxa"/>
            </w:tcMar>
          </w:tcPr>
          <w:p w:rsidR="00F7124B" w:rsidRDefault="00606ADB">
            <w:pPr>
              <w:autoSpaceDE w:val="0"/>
              <w:autoSpaceDN w:val="0"/>
              <w:spacing w:after="0" w:line="230" w:lineRule="auto"/>
            </w:pPr>
            <w:r>
              <w:rPr>
                <w:rFonts w:ascii="Times New Roman" w:eastAsia="Times New Roman" w:hAnsi="Times New Roman"/>
                <w:color w:val="000000"/>
                <w:w w:val="102"/>
                <w:sz w:val="20"/>
              </w:rPr>
              <w:t>на заседании ШМО учителей</w:t>
            </w:r>
          </w:p>
        </w:tc>
        <w:tc>
          <w:tcPr>
            <w:tcW w:w="3580" w:type="dxa"/>
            <w:tcMar>
              <w:left w:w="0" w:type="dxa"/>
              <w:right w:w="0" w:type="dxa"/>
            </w:tcMar>
          </w:tcPr>
          <w:p w:rsidR="00F7124B" w:rsidRDefault="00606ADB">
            <w:pPr>
              <w:autoSpaceDE w:val="0"/>
              <w:autoSpaceDN w:val="0"/>
              <w:spacing w:after="0" w:line="230" w:lineRule="auto"/>
              <w:ind w:left="316"/>
            </w:pPr>
            <w:r>
              <w:rPr>
                <w:rFonts w:ascii="Times New Roman" w:eastAsia="Times New Roman" w:hAnsi="Times New Roman"/>
                <w:color w:val="000000"/>
                <w:w w:val="102"/>
                <w:sz w:val="20"/>
              </w:rPr>
              <w:t>Заместитель директора по учебной</w:t>
            </w:r>
          </w:p>
        </w:tc>
        <w:tc>
          <w:tcPr>
            <w:tcW w:w="3180" w:type="dxa"/>
            <w:tcMar>
              <w:left w:w="0" w:type="dxa"/>
              <w:right w:w="0" w:type="dxa"/>
            </w:tcMar>
          </w:tcPr>
          <w:p w:rsidR="00F7124B" w:rsidRDefault="00606ADB">
            <w:pPr>
              <w:autoSpaceDE w:val="0"/>
              <w:autoSpaceDN w:val="0"/>
              <w:spacing w:after="0" w:line="230" w:lineRule="auto"/>
              <w:ind w:left="252"/>
            </w:pPr>
            <w:r>
              <w:rPr>
                <w:rFonts w:ascii="Times New Roman" w:eastAsia="Times New Roman" w:hAnsi="Times New Roman"/>
                <w:color w:val="000000"/>
                <w:w w:val="102"/>
                <w:sz w:val="20"/>
              </w:rPr>
              <w:t>Директор школы</w:t>
            </w:r>
          </w:p>
        </w:tc>
      </w:tr>
      <w:tr w:rsidR="00F7124B">
        <w:trPr>
          <w:trHeight w:hRule="exact" w:val="400"/>
        </w:trPr>
        <w:tc>
          <w:tcPr>
            <w:tcW w:w="3202" w:type="dxa"/>
            <w:tcMar>
              <w:left w:w="0" w:type="dxa"/>
              <w:right w:w="0" w:type="dxa"/>
            </w:tcMar>
          </w:tcPr>
          <w:p w:rsidR="00F7124B" w:rsidRDefault="00606ADB">
            <w:pPr>
              <w:autoSpaceDE w:val="0"/>
              <w:autoSpaceDN w:val="0"/>
              <w:spacing w:after="0" w:line="230" w:lineRule="auto"/>
            </w:pPr>
            <w:r>
              <w:rPr>
                <w:rFonts w:ascii="Times New Roman" w:eastAsia="Times New Roman" w:hAnsi="Times New Roman"/>
                <w:color w:val="000000"/>
                <w:w w:val="102"/>
                <w:sz w:val="20"/>
              </w:rPr>
              <w:t>естественно-научного цикла</w:t>
            </w:r>
          </w:p>
        </w:tc>
        <w:tc>
          <w:tcPr>
            <w:tcW w:w="3580" w:type="dxa"/>
            <w:tcMar>
              <w:left w:w="0" w:type="dxa"/>
              <w:right w:w="0" w:type="dxa"/>
            </w:tcMar>
          </w:tcPr>
          <w:p w:rsidR="00F7124B" w:rsidRDefault="00606ADB">
            <w:pPr>
              <w:autoSpaceDE w:val="0"/>
              <w:autoSpaceDN w:val="0"/>
              <w:spacing w:after="0" w:line="230" w:lineRule="auto"/>
              <w:ind w:left="316"/>
            </w:pPr>
            <w:r>
              <w:rPr>
                <w:rFonts w:ascii="Times New Roman" w:eastAsia="Times New Roman" w:hAnsi="Times New Roman"/>
                <w:color w:val="000000"/>
                <w:w w:val="102"/>
                <w:sz w:val="20"/>
              </w:rPr>
              <w:t xml:space="preserve">работе </w:t>
            </w:r>
          </w:p>
        </w:tc>
        <w:tc>
          <w:tcPr>
            <w:tcW w:w="3180" w:type="dxa"/>
            <w:vMerge w:val="restart"/>
            <w:tcMar>
              <w:left w:w="0" w:type="dxa"/>
              <w:right w:w="0" w:type="dxa"/>
            </w:tcMar>
          </w:tcPr>
          <w:p w:rsidR="00F7124B" w:rsidRDefault="00606ADB">
            <w:pPr>
              <w:autoSpaceDE w:val="0"/>
              <w:autoSpaceDN w:val="0"/>
              <w:spacing w:before="198" w:after="0" w:line="230" w:lineRule="auto"/>
              <w:jc w:val="center"/>
            </w:pPr>
            <w:r>
              <w:rPr>
                <w:rFonts w:ascii="Times New Roman" w:eastAsia="Times New Roman" w:hAnsi="Times New Roman"/>
                <w:color w:val="000000"/>
                <w:w w:val="102"/>
                <w:sz w:val="20"/>
              </w:rPr>
              <w:t>______________Шакиров Р.Р.</w:t>
            </w:r>
          </w:p>
        </w:tc>
      </w:tr>
      <w:tr w:rsidR="00F7124B">
        <w:trPr>
          <w:trHeight w:hRule="exact" w:val="116"/>
        </w:trPr>
        <w:tc>
          <w:tcPr>
            <w:tcW w:w="3202" w:type="dxa"/>
            <w:vMerge w:val="restart"/>
            <w:tcMar>
              <w:left w:w="0" w:type="dxa"/>
              <w:right w:w="0" w:type="dxa"/>
            </w:tcMar>
          </w:tcPr>
          <w:p w:rsidR="00F7124B" w:rsidRDefault="00606ADB">
            <w:pPr>
              <w:autoSpaceDE w:val="0"/>
              <w:autoSpaceDN w:val="0"/>
              <w:spacing w:before="194" w:after="0" w:line="230" w:lineRule="auto"/>
            </w:pPr>
            <w:r>
              <w:rPr>
                <w:rFonts w:ascii="Times New Roman" w:eastAsia="Times New Roman" w:hAnsi="Times New Roman"/>
                <w:color w:val="000000"/>
                <w:w w:val="102"/>
                <w:sz w:val="20"/>
              </w:rPr>
              <w:t>Руководитель МО</w:t>
            </w:r>
          </w:p>
        </w:tc>
        <w:tc>
          <w:tcPr>
            <w:tcW w:w="3580" w:type="dxa"/>
            <w:vMerge w:val="restart"/>
            <w:tcMar>
              <w:left w:w="0" w:type="dxa"/>
              <w:right w:w="0" w:type="dxa"/>
            </w:tcMar>
          </w:tcPr>
          <w:p w:rsidR="00F7124B" w:rsidRDefault="00606ADB">
            <w:pPr>
              <w:autoSpaceDE w:val="0"/>
              <w:autoSpaceDN w:val="0"/>
              <w:spacing w:before="2" w:after="0" w:line="230" w:lineRule="auto"/>
              <w:ind w:left="316"/>
            </w:pPr>
            <w:r>
              <w:rPr>
                <w:rFonts w:ascii="Times New Roman" w:eastAsia="Times New Roman" w:hAnsi="Times New Roman"/>
                <w:color w:val="000000"/>
                <w:w w:val="102"/>
                <w:sz w:val="20"/>
              </w:rPr>
              <w:t>______________Мулюкова Л.А.</w:t>
            </w:r>
          </w:p>
        </w:tc>
        <w:tc>
          <w:tcPr>
            <w:tcW w:w="3431" w:type="dxa"/>
            <w:vMerge/>
          </w:tcPr>
          <w:p w:rsidR="00F7124B" w:rsidRDefault="00F7124B"/>
        </w:tc>
      </w:tr>
      <w:tr w:rsidR="00F7124B">
        <w:trPr>
          <w:trHeight w:hRule="exact" w:val="304"/>
        </w:trPr>
        <w:tc>
          <w:tcPr>
            <w:tcW w:w="3431" w:type="dxa"/>
            <w:vMerge/>
          </w:tcPr>
          <w:p w:rsidR="00F7124B" w:rsidRDefault="00F7124B"/>
        </w:tc>
        <w:tc>
          <w:tcPr>
            <w:tcW w:w="3431" w:type="dxa"/>
            <w:vMerge/>
          </w:tcPr>
          <w:p w:rsidR="00F7124B" w:rsidRDefault="00F7124B"/>
        </w:tc>
        <w:tc>
          <w:tcPr>
            <w:tcW w:w="3180" w:type="dxa"/>
            <w:tcMar>
              <w:left w:w="0" w:type="dxa"/>
              <w:right w:w="0" w:type="dxa"/>
            </w:tcMar>
          </w:tcPr>
          <w:p w:rsidR="00F7124B" w:rsidRDefault="00606ADB">
            <w:pPr>
              <w:autoSpaceDE w:val="0"/>
              <w:autoSpaceDN w:val="0"/>
              <w:spacing w:before="78" w:after="0" w:line="230" w:lineRule="auto"/>
              <w:ind w:left="252"/>
            </w:pPr>
            <w:r>
              <w:rPr>
                <w:rFonts w:ascii="Times New Roman" w:eastAsia="Times New Roman" w:hAnsi="Times New Roman"/>
                <w:color w:val="000000"/>
                <w:w w:val="102"/>
                <w:sz w:val="20"/>
              </w:rPr>
              <w:t>Приказ №65</w:t>
            </w:r>
          </w:p>
        </w:tc>
      </w:tr>
      <w:tr w:rsidR="00F7124B">
        <w:trPr>
          <w:trHeight w:hRule="exact" w:val="400"/>
        </w:trPr>
        <w:tc>
          <w:tcPr>
            <w:tcW w:w="3202" w:type="dxa"/>
            <w:tcMar>
              <w:left w:w="0" w:type="dxa"/>
              <w:right w:w="0" w:type="dxa"/>
            </w:tcMar>
          </w:tcPr>
          <w:p w:rsidR="00F7124B" w:rsidRDefault="00606ADB">
            <w:pPr>
              <w:autoSpaceDE w:val="0"/>
              <w:autoSpaceDN w:val="0"/>
              <w:spacing w:before="174" w:after="0" w:line="230" w:lineRule="auto"/>
            </w:pPr>
            <w:r>
              <w:rPr>
                <w:rFonts w:ascii="Times New Roman" w:eastAsia="Times New Roman" w:hAnsi="Times New Roman"/>
                <w:color w:val="000000"/>
                <w:w w:val="102"/>
                <w:sz w:val="20"/>
              </w:rPr>
              <w:t>______________Ибрагимова Э.А.</w:t>
            </w:r>
          </w:p>
        </w:tc>
        <w:tc>
          <w:tcPr>
            <w:tcW w:w="3580" w:type="dxa"/>
            <w:tcMar>
              <w:left w:w="0" w:type="dxa"/>
              <w:right w:w="0" w:type="dxa"/>
            </w:tcMar>
          </w:tcPr>
          <w:p w:rsidR="00F7124B" w:rsidRDefault="00606ADB">
            <w:pPr>
              <w:autoSpaceDE w:val="0"/>
              <w:autoSpaceDN w:val="0"/>
              <w:spacing w:after="0" w:line="230" w:lineRule="auto"/>
              <w:ind w:left="316"/>
            </w:pPr>
            <w:r>
              <w:rPr>
                <w:rFonts w:ascii="Times New Roman" w:eastAsia="Times New Roman" w:hAnsi="Times New Roman"/>
                <w:color w:val="000000"/>
                <w:w w:val="102"/>
                <w:sz w:val="20"/>
              </w:rPr>
              <w:t>Протокол №1</w:t>
            </w:r>
          </w:p>
        </w:tc>
        <w:tc>
          <w:tcPr>
            <w:tcW w:w="3180" w:type="dxa"/>
            <w:vMerge w:val="restart"/>
            <w:tcMar>
              <w:left w:w="0" w:type="dxa"/>
              <w:right w:w="0" w:type="dxa"/>
            </w:tcMar>
          </w:tcPr>
          <w:p w:rsidR="00F7124B" w:rsidRDefault="00606ADB">
            <w:pPr>
              <w:autoSpaceDE w:val="0"/>
              <w:autoSpaceDN w:val="0"/>
              <w:spacing w:before="194" w:after="0" w:line="230" w:lineRule="auto"/>
              <w:ind w:left="252"/>
            </w:pPr>
            <w:r>
              <w:rPr>
                <w:rFonts w:ascii="Times New Roman" w:eastAsia="Times New Roman" w:hAnsi="Times New Roman"/>
                <w:color w:val="000000"/>
                <w:w w:val="102"/>
                <w:sz w:val="20"/>
              </w:rPr>
              <w:t>от "27" август2022 г.</w:t>
            </w:r>
          </w:p>
        </w:tc>
      </w:tr>
      <w:tr w:rsidR="00F7124B">
        <w:trPr>
          <w:trHeight w:hRule="exact" w:val="488"/>
        </w:trPr>
        <w:tc>
          <w:tcPr>
            <w:tcW w:w="3202" w:type="dxa"/>
            <w:tcMar>
              <w:left w:w="0" w:type="dxa"/>
              <w:right w:w="0" w:type="dxa"/>
            </w:tcMar>
          </w:tcPr>
          <w:p w:rsidR="00F7124B" w:rsidRDefault="00606ADB">
            <w:pPr>
              <w:autoSpaceDE w:val="0"/>
              <w:autoSpaceDN w:val="0"/>
              <w:spacing w:before="202" w:after="0" w:line="230" w:lineRule="auto"/>
            </w:pPr>
            <w:r>
              <w:rPr>
                <w:rFonts w:ascii="Times New Roman" w:eastAsia="Times New Roman" w:hAnsi="Times New Roman"/>
                <w:color w:val="000000"/>
                <w:w w:val="102"/>
                <w:sz w:val="20"/>
              </w:rPr>
              <w:t>Протокол №1</w:t>
            </w:r>
          </w:p>
        </w:tc>
        <w:tc>
          <w:tcPr>
            <w:tcW w:w="3580" w:type="dxa"/>
            <w:tcMar>
              <w:left w:w="0" w:type="dxa"/>
              <w:right w:w="0" w:type="dxa"/>
            </w:tcMar>
          </w:tcPr>
          <w:p w:rsidR="00F7124B" w:rsidRDefault="00606ADB">
            <w:pPr>
              <w:autoSpaceDE w:val="0"/>
              <w:autoSpaceDN w:val="0"/>
              <w:spacing w:after="0" w:line="230" w:lineRule="auto"/>
              <w:ind w:left="316"/>
            </w:pPr>
            <w:r>
              <w:rPr>
                <w:rFonts w:ascii="Times New Roman" w:eastAsia="Times New Roman" w:hAnsi="Times New Roman"/>
                <w:color w:val="000000"/>
                <w:w w:val="102"/>
                <w:sz w:val="20"/>
              </w:rPr>
              <w:t>от "27" август  2022 г.</w:t>
            </w:r>
          </w:p>
        </w:tc>
        <w:tc>
          <w:tcPr>
            <w:tcW w:w="3431" w:type="dxa"/>
            <w:vMerge/>
          </w:tcPr>
          <w:p w:rsidR="00F7124B" w:rsidRDefault="00F7124B"/>
        </w:tc>
      </w:tr>
    </w:tbl>
    <w:p w:rsidR="00F7124B" w:rsidRDefault="00606ADB">
      <w:pPr>
        <w:autoSpaceDE w:val="0"/>
        <w:autoSpaceDN w:val="0"/>
        <w:spacing w:before="122" w:after="0" w:line="230" w:lineRule="auto"/>
      </w:pPr>
      <w:r>
        <w:rPr>
          <w:rFonts w:ascii="Times New Roman" w:eastAsia="Times New Roman" w:hAnsi="Times New Roman"/>
          <w:color w:val="000000"/>
          <w:w w:val="102"/>
          <w:sz w:val="20"/>
        </w:rPr>
        <w:t>от "27" август2022 г.</w:t>
      </w:r>
    </w:p>
    <w:p w:rsidR="00F7124B" w:rsidRDefault="00606ADB">
      <w:pPr>
        <w:autoSpaceDE w:val="0"/>
        <w:autoSpaceDN w:val="0"/>
        <w:spacing w:before="1038" w:after="0" w:line="230" w:lineRule="auto"/>
        <w:ind w:right="3650"/>
        <w:jc w:val="right"/>
      </w:pPr>
      <w:r>
        <w:rPr>
          <w:rFonts w:ascii="Times New Roman" w:eastAsia="Times New Roman" w:hAnsi="Times New Roman"/>
          <w:b/>
          <w:color w:val="000000"/>
          <w:sz w:val="24"/>
        </w:rPr>
        <w:t>РАБОЧАЯ ПРОГРАММА</w:t>
      </w:r>
    </w:p>
    <w:p w:rsidR="00F7124B" w:rsidRDefault="00E63092">
      <w:pPr>
        <w:autoSpaceDE w:val="0"/>
        <w:autoSpaceDN w:val="0"/>
        <w:spacing w:before="70" w:after="0" w:line="230" w:lineRule="auto"/>
        <w:ind w:right="4482"/>
        <w:jc w:val="right"/>
      </w:pPr>
      <w:r>
        <w:rPr>
          <w:rFonts w:ascii="Times New Roman" w:eastAsia="Times New Roman" w:hAnsi="Times New Roman"/>
          <w:b/>
          <w:color w:val="000000"/>
          <w:sz w:val="24"/>
        </w:rPr>
        <w:t xml:space="preserve">(ID </w:t>
      </w:r>
      <w:r>
        <w:rPr>
          <w:rFonts w:ascii="Times New Roman" w:eastAsia="Times New Roman" w:hAnsi="Times New Roman"/>
          <w:b/>
          <w:color w:val="000000"/>
          <w:sz w:val="24"/>
          <w:lang w:val="ru-RU"/>
        </w:rPr>
        <w:t>2422541</w:t>
      </w:r>
      <w:bookmarkStart w:id="0" w:name="_GoBack"/>
      <w:bookmarkEnd w:id="0"/>
      <w:r w:rsidR="00606ADB">
        <w:rPr>
          <w:rFonts w:ascii="Times New Roman" w:eastAsia="Times New Roman" w:hAnsi="Times New Roman"/>
          <w:b/>
          <w:color w:val="000000"/>
          <w:sz w:val="24"/>
        </w:rPr>
        <w:t>)</w:t>
      </w:r>
    </w:p>
    <w:p w:rsidR="00F7124B" w:rsidRPr="00E63092" w:rsidRDefault="00606ADB">
      <w:pPr>
        <w:autoSpaceDE w:val="0"/>
        <w:autoSpaceDN w:val="0"/>
        <w:spacing w:before="166" w:after="0" w:line="230" w:lineRule="auto"/>
        <w:ind w:right="4022"/>
        <w:jc w:val="right"/>
        <w:rPr>
          <w:lang w:val="ru-RU"/>
        </w:rPr>
      </w:pPr>
      <w:r w:rsidRPr="00E63092">
        <w:rPr>
          <w:rFonts w:ascii="Times New Roman" w:eastAsia="Times New Roman" w:hAnsi="Times New Roman"/>
          <w:color w:val="000000"/>
          <w:sz w:val="24"/>
          <w:lang w:val="ru-RU"/>
        </w:rPr>
        <w:t>учебного предмета</w:t>
      </w:r>
    </w:p>
    <w:p w:rsidR="00F7124B" w:rsidRPr="00E63092" w:rsidRDefault="00606ADB">
      <w:pPr>
        <w:autoSpaceDE w:val="0"/>
        <w:autoSpaceDN w:val="0"/>
        <w:spacing w:before="70" w:after="0" w:line="230" w:lineRule="auto"/>
        <w:ind w:right="4250"/>
        <w:jc w:val="right"/>
        <w:rPr>
          <w:lang w:val="ru-RU"/>
        </w:rPr>
      </w:pPr>
      <w:r w:rsidRPr="00E63092">
        <w:rPr>
          <w:rFonts w:ascii="Times New Roman" w:eastAsia="Times New Roman" w:hAnsi="Times New Roman"/>
          <w:color w:val="000000"/>
          <w:sz w:val="24"/>
          <w:lang w:val="ru-RU"/>
        </w:rPr>
        <w:t>«Математика»</w:t>
      </w:r>
    </w:p>
    <w:p w:rsidR="00F7124B" w:rsidRPr="00E63092" w:rsidRDefault="00606ADB">
      <w:pPr>
        <w:autoSpaceDE w:val="0"/>
        <w:autoSpaceDN w:val="0"/>
        <w:spacing w:before="670" w:after="0" w:line="230" w:lineRule="auto"/>
        <w:ind w:right="2706"/>
        <w:jc w:val="right"/>
        <w:rPr>
          <w:lang w:val="ru-RU"/>
        </w:rPr>
      </w:pPr>
      <w:proofErr w:type="gramStart"/>
      <w:r w:rsidRPr="00E63092">
        <w:rPr>
          <w:rFonts w:ascii="Times New Roman" w:eastAsia="Times New Roman" w:hAnsi="Times New Roman"/>
          <w:color w:val="000000"/>
          <w:sz w:val="24"/>
          <w:lang w:val="ru-RU"/>
        </w:rPr>
        <w:t>для  5</w:t>
      </w:r>
      <w:proofErr w:type="gramEnd"/>
      <w:r w:rsidRPr="00E63092">
        <w:rPr>
          <w:rFonts w:ascii="Times New Roman" w:eastAsia="Times New Roman" w:hAnsi="Times New Roman"/>
          <w:color w:val="000000"/>
          <w:sz w:val="24"/>
          <w:lang w:val="ru-RU"/>
        </w:rPr>
        <w:t xml:space="preserve"> класса основного общего образования</w:t>
      </w:r>
    </w:p>
    <w:p w:rsidR="00F7124B" w:rsidRPr="00E63092" w:rsidRDefault="00606ADB">
      <w:pPr>
        <w:autoSpaceDE w:val="0"/>
        <w:autoSpaceDN w:val="0"/>
        <w:spacing w:before="72" w:after="0" w:line="230" w:lineRule="auto"/>
        <w:ind w:right="3620"/>
        <w:jc w:val="right"/>
        <w:rPr>
          <w:lang w:val="ru-RU"/>
        </w:rPr>
      </w:pPr>
      <w:r w:rsidRPr="00E63092">
        <w:rPr>
          <w:rFonts w:ascii="Times New Roman" w:eastAsia="Times New Roman" w:hAnsi="Times New Roman"/>
          <w:color w:val="000000"/>
          <w:sz w:val="24"/>
          <w:lang w:val="ru-RU"/>
        </w:rPr>
        <w:t>на 2022-</w:t>
      </w:r>
      <w:proofErr w:type="gramStart"/>
      <w:r w:rsidRPr="00E63092">
        <w:rPr>
          <w:rFonts w:ascii="Times New Roman" w:eastAsia="Times New Roman" w:hAnsi="Times New Roman"/>
          <w:color w:val="000000"/>
          <w:sz w:val="24"/>
          <w:lang w:val="ru-RU"/>
        </w:rPr>
        <w:t>2023  учебный</w:t>
      </w:r>
      <w:proofErr w:type="gramEnd"/>
      <w:r w:rsidRPr="00E63092">
        <w:rPr>
          <w:rFonts w:ascii="Times New Roman" w:eastAsia="Times New Roman" w:hAnsi="Times New Roman"/>
          <w:color w:val="000000"/>
          <w:sz w:val="24"/>
          <w:lang w:val="ru-RU"/>
        </w:rPr>
        <w:t xml:space="preserve"> год</w:t>
      </w:r>
    </w:p>
    <w:p w:rsidR="00F7124B" w:rsidRPr="00E63092" w:rsidRDefault="00606ADB">
      <w:pPr>
        <w:autoSpaceDE w:val="0"/>
        <w:autoSpaceDN w:val="0"/>
        <w:spacing w:before="2112" w:after="0" w:line="230" w:lineRule="auto"/>
        <w:ind w:right="20"/>
        <w:jc w:val="right"/>
        <w:rPr>
          <w:lang w:val="ru-RU"/>
        </w:rPr>
      </w:pPr>
      <w:r w:rsidRPr="00E63092">
        <w:rPr>
          <w:rFonts w:ascii="Times New Roman" w:eastAsia="Times New Roman" w:hAnsi="Times New Roman"/>
          <w:color w:val="000000"/>
          <w:sz w:val="24"/>
          <w:lang w:val="ru-RU"/>
        </w:rPr>
        <w:t xml:space="preserve">Составитель: Ибрагимова Эльвира </w:t>
      </w:r>
      <w:proofErr w:type="spellStart"/>
      <w:r w:rsidRPr="00E63092">
        <w:rPr>
          <w:rFonts w:ascii="Times New Roman" w:eastAsia="Times New Roman" w:hAnsi="Times New Roman"/>
          <w:color w:val="000000"/>
          <w:sz w:val="24"/>
          <w:lang w:val="ru-RU"/>
        </w:rPr>
        <w:t>Адхамовна</w:t>
      </w:r>
      <w:proofErr w:type="spellEnd"/>
    </w:p>
    <w:p w:rsidR="00F7124B" w:rsidRPr="00E63092" w:rsidRDefault="00606ADB">
      <w:pPr>
        <w:autoSpaceDE w:val="0"/>
        <w:autoSpaceDN w:val="0"/>
        <w:spacing w:before="70" w:after="0" w:line="230" w:lineRule="auto"/>
        <w:ind w:right="30"/>
        <w:jc w:val="right"/>
        <w:rPr>
          <w:lang w:val="ru-RU"/>
        </w:rPr>
      </w:pPr>
      <w:r w:rsidRPr="00E63092">
        <w:rPr>
          <w:rFonts w:ascii="Times New Roman" w:eastAsia="Times New Roman" w:hAnsi="Times New Roman"/>
          <w:color w:val="000000"/>
          <w:sz w:val="24"/>
          <w:lang w:val="ru-RU"/>
        </w:rPr>
        <w:t>учитель математики высшей квалификационной категории</w:t>
      </w:r>
    </w:p>
    <w:p w:rsidR="005756A5" w:rsidRPr="00E63092" w:rsidRDefault="005756A5" w:rsidP="005756A5">
      <w:pPr>
        <w:autoSpaceDE w:val="0"/>
        <w:autoSpaceDN w:val="0"/>
        <w:spacing w:after="0" w:line="230" w:lineRule="auto"/>
        <w:ind w:right="3840"/>
        <w:jc w:val="right"/>
        <w:rPr>
          <w:rFonts w:ascii="Times New Roman" w:eastAsia="Times New Roman" w:hAnsi="Times New Roman"/>
          <w:color w:val="000000"/>
          <w:sz w:val="24"/>
          <w:lang w:val="ru-RU"/>
        </w:rPr>
      </w:pPr>
    </w:p>
    <w:p w:rsidR="005756A5" w:rsidRPr="00E63092" w:rsidRDefault="005756A5" w:rsidP="005756A5">
      <w:pPr>
        <w:autoSpaceDE w:val="0"/>
        <w:autoSpaceDN w:val="0"/>
        <w:spacing w:after="0" w:line="230" w:lineRule="auto"/>
        <w:ind w:right="3840"/>
        <w:jc w:val="right"/>
        <w:rPr>
          <w:rFonts w:ascii="Times New Roman" w:eastAsia="Times New Roman" w:hAnsi="Times New Roman"/>
          <w:color w:val="000000"/>
          <w:sz w:val="24"/>
          <w:lang w:val="ru-RU"/>
        </w:rPr>
      </w:pPr>
    </w:p>
    <w:p w:rsidR="005756A5" w:rsidRPr="00E63092" w:rsidRDefault="005756A5" w:rsidP="005756A5">
      <w:pPr>
        <w:autoSpaceDE w:val="0"/>
        <w:autoSpaceDN w:val="0"/>
        <w:spacing w:after="0" w:line="230" w:lineRule="auto"/>
        <w:ind w:right="3840"/>
        <w:jc w:val="right"/>
        <w:rPr>
          <w:lang w:val="ru-RU"/>
        </w:rPr>
      </w:pPr>
      <w:proofErr w:type="spellStart"/>
      <w:r w:rsidRPr="00E63092">
        <w:rPr>
          <w:rFonts w:ascii="Times New Roman" w:eastAsia="Times New Roman" w:hAnsi="Times New Roman"/>
          <w:color w:val="000000"/>
          <w:sz w:val="24"/>
          <w:lang w:val="ru-RU"/>
        </w:rPr>
        <w:t>Яныль</w:t>
      </w:r>
      <w:proofErr w:type="spellEnd"/>
      <w:r w:rsidRPr="00E63092">
        <w:rPr>
          <w:rFonts w:ascii="Times New Roman" w:eastAsia="Times New Roman" w:hAnsi="Times New Roman"/>
          <w:color w:val="000000"/>
          <w:sz w:val="24"/>
          <w:lang w:val="ru-RU"/>
        </w:rPr>
        <w:t xml:space="preserve"> 2022</w:t>
      </w:r>
    </w:p>
    <w:p w:rsidR="00F7124B" w:rsidRPr="00E63092" w:rsidRDefault="00F7124B">
      <w:pPr>
        <w:rPr>
          <w:lang w:val="ru-RU"/>
        </w:rPr>
        <w:sectPr w:rsidR="00F7124B" w:rsidRPr="00E63092">
          <w:pgSz w:w="11900" w:h="16840"/>
          <w:pgMar w:top="298" w:right="870" w:bottom="1436" w:left="738" w:header="720" w:footer="720" w:gutter="0"/>
          <w:cols w:space="720" w:equalWidth="0">
            <w:col w:w="10292" w:space="0"/>
          </w:cols>
          <w:docGrid w:linePitch="360"/>
        </w:sectPr>
      </w:pPr>
    </w:p>
    <w:p w:rsidR="00F7124B" w:rsidRPr="00E63092" w:rsidRDefault="00F7124B">
      <w:pPr>
        <w:autoSpaceDE w:val="0"/>
        <w:autoSpaceDN w:val="0"/>
        <w:spacing w:after="258" w:line="220" w:lineRule="exact"/>
        <w:rPr>
          <w:lang w:val="ru-RU"/>
        </w:rPr>
      </w:pPr>
    </w:p>
    <w:p w:rsidR="005756A5" w:rsidRPr="00E63092" w:rsidRDefault="005756A5" w:rsidP="005756A5">
      <w:pPr>
        <w:autoSpaceDE w:val="0"/>
        <w:autoSpaceDN w:val="0"/>
        <w:spacing w:after="0" w:line="230" w:lineRule="auto"/>
        <w:jc w:val="center"/>
        <w:rPr>
          <w:lang w:val="ru-RU"/>
        </w:rPr>
      </w:pPr>
      <w:r w:rsidRPr="00E63092">
        <w:rPr>
          <w:rFonts w:ascii="Times New Roman" w:eastAsia="Times New Roman" w:hAnsi="Times New Roman"/>
          <w:b/>
          <w:color w:val="000000"/>
          <w:sz w:val="24"/>
          <w:lang w:val="ru-RU"/>
        </w:rPr>
        <w:t>ПОЯСНИТЕЛЬНАЯ ЗАПИСКА</w:t>
      </w:r>
    </w:p>
    <w:p w:rsidR="005756A5" w:rsidRPr="005756A5" w:rsidRDefault="005756A5" w:rsidP="005756A5">
      <w:pPr>
        <w:autoSpaceDE w:val="0"/>
        <w:autoSpaceDN w:val="0"/>
        <w:spacing w:before="346" w:after="0" w:line="230" w:lineRule="auto"/>
        <w:rPr>
          <w:lang w:val="ru-RU"/>
        </w:rPr>
      </w:pPr>
      <w:r w:rsidRPr="005756A5">
        <w:rPr>
          <w:rFonts w:ascii="Times New Roman" w:eastAsia="Times New Roman" w:hAnsi="Times New Roman"/>
          <w:b/>
          <w:color w:val="000000"/>
          <w:sz w:val="24"/>
          <w:lang w:val="ru-RU"/>
        </w:rPr>
        <w:t xml:space="preserve">ОБЩАЯ ХАРАКТЕРИСТИКА УЧЕБНОГО ПРЕДМЕТА "МАТЕМАТИКА" </w:t>
      </w:r>
    </w:p>
    <w:p w:rsidR="005756A5" w:rsidRPr="005756A5" w:rsidRDefault="005756A5" w:rsidP="005756A5">
      <w:pPr>
        <w:autoSpaceDE w:val="0"/>
        <w:autoSpaceDN w:val="0"/>
        <w:spacing w:before="166" w:after="0" w:line="288" w:lineRule="auto"/>
        <w:ind w:firstLine="180"/>
        <w:rPr>
          <w:lang w:val="ru-RU"/>
        </w:rPr>
      </w:pPr>
      <w:r w:rsidRPr="005756A5">
        <w:rPr>
          <w:rFonts w:ascii="Times New Roman" w:eastAsia="Times New Roman" w:hAnsi="Times New Roman"/>
          <w:color w:val="000000"/>
          <w:sz w:val="24"/>
          <w:lang w:val="ru-RU"/>
        </w:rPr>
        <w:t xml:space="preserve">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w:t>
      </w:r>
      <w:r w:rsidRPr="005756A5">
        <w:rPr>
          <w:lang w:val="ru-RU"/>
        </w:rPr>
        <w:br/>
      </w:r>
      <w:r w:rsidRPr="005756A5">
        <w:rPr>
          <w:rFonts w:ascii="Times New Roman" w:eastAsia="Times New Roman" w:hAnsi="Times New Roman"/>
          <w:color w:val="000000"/>
          <w:sz w:val="24"/>
          <w:lang w:val="ru-RU"/>
        </w:rPr>
        <w:t xml:space="preserve">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w:t>
      </w:r>
      <w:r w:rsidRPr="005756A5">
        <w:rPr>
          <w:lang w:val="ru-RU"/>
        </w:rPr>
        <w:br/>
      </w:r>
      <w:r w:rsidRPr="005756A5">
        <w:rPr>
          <w:rFonts w:ascii="Times New Roman" w:eastAsia="Times New Roman" w:hAnsi="Times New Roman"/>
          <w:color w:val="000000"/>
          <w:sz w:val="24"/>
          <w:lang w:val="ru-RU"/>
        </w:rPr>
        <w:t xml:space="preserve">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w:t>
      </w:r>
      <w:r w:rsidRPr="005756A5">
        <w:rPr>
          <w:lang w:val="ru-RU"/>
        </w:rPr>
        <w:br/>
      </w:r>
      <w:r w:rsidRPr="005756A5">
        <w:rPr>
          <w:rFonts w:ascii="Times New Roman" w:eastAsia="Times New Roman" w:hAnsi="Times New Roman"/>
          <w:color w:val="000000"/>
          <w:sz w:val="24"/>
          <w:lang w:val="ru-RU"/>
        </w:rPr>
        <w:t xml:space="preserve">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w:t>
      </w:r>
      <w:r w:rsidRPr="005756A5">
        <w:rPr>
          <w:lang w:val="ru-RU"/>
        </w:rPr>
        <w:br/>
      </w:r>
      <w:r w:rsidRPr="005756A5">
        <w:rPr>
          <w:rFonts w:ascii="Times New Roman" w:eastAsia="Times New Roman" w:hAnsi="Times New Roman"/>
          <w:color w:val="000000"/>
          <w:sz w:val="24"/>
          <w:lang w:val="ru-RU"/>
        </w:rPr>
        <w:t>общеобразовательной подготовки, в том числе и математической.</w:t>
      </w:r>
    </w:p>
    <w:p w:rsidR="005756A5" w:rsidRPr="005756A5" w:rsidRDefault="005756A5" w:rsidP="005756A5">
      <w:pPr>
        <w:autoSpaceDE w:val="0"/>
        <w:autoSpaceDN w:val="0"/>
        <w:spacing w:before="70" w:after="0"/>
        <w:ind w:right="144" w:firstLine="180"/>
        <w:rPr>
          <w:lang w:val="ru-RU"/>
        </w:rPr>
      </w:pPr>
      <w:r w:rsidRPr="005756A5">
        <w:rPr>
          <w:rFonts w:ascii="Times New Roman" w:eastAsia="Times New Roman" w:hAnsi="Times New Roman"/>
          <w:color w:val="000000"/>
          <w:sz w:val="24"/>
          <w:lang w:val="ru-RU"/>
        </w:rPr>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5756A5" w:rsidRPr="005756A5" w:rsidRDefault="005756A5" w:rsidP="005756A5">
      <w:pPr>
        <w:autoSpaceDE w:val="0"/>
        <w:autoSpaceDN w:val="0"/>
        <w:spacing w:before="70" w:after="0" w:line="286" w:lineRule="auto"/>
        <w:ind w:firstLine="180"/>
        <w:rPr>
          <w:lang w:val="ru-RU"/>
        </w:rPr>
      </w:pPr>
      <w:r w:rsidRPr="005756A5">
        <w:rPr>
          <w:rFonts w:ascii="Times New Roman" w:eastAsia="Times New Roman" w:hAnsi="Times New Roman"/>
          <w:color w:val="000000"/>
          <w:sz w:val="24"/>
          <w:lang w:val="ru-RU"/>
        </w:rPr>
        <w:t xml:space="preserve">Практическая полезность математики обусловлена тем, что её предметом являются </w:t>
      </w:r>
      <w:r w:rsidRPr="005756A5">
        <w:rPr>
          <w:lang w:val="ru-RU"/>
        </w:rPr>
        <w:br/>
      </w:r>
      <w:r w:rsidRPr="005756A5">
        <w:rPr>
          <w:rFonts w:ascii="Times New Roman" w:eastAsia="Times New Roman" w:hAnsi="Times New Roman"/>
          <w:color w:val="000000"/>
          <w:sz w:val="24"/>
          <w:lang w:val="ru-RU"/>
        </w:rPr>
        <w:t xml:space="preserve">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w:t>
      </w:r>
      <w:r w:rsidRPr="005756A5">
        <w:rPr>
          <w:lang w:val="ru-RU"/>
        </w:rPr>
        <w:br/>
      </w:r>
      <w:r w:rsidRPr="005756A5">
        <w:rPr>
          <w:rFonts w:ascii="Times New Roman" w:eastAsia="Times New Roman" w:hAnsi="Times New Roman"/>
          <w:color w:val="000000"/>
          <w:sz w:val="24"/>
          <w:lang w:val="ru-RU"/>
        </w:rPr>
        <w:t xml:space="preserve">разнообразной социальной, экономической, политической информации, малоэффективна </w:t>
      </w:r>
      <w:r w:rsidRPr="005756A5">
        <w:rPr>
          <w:lang w:val="ru-RU"/>
        </w:rPr>
        <w:br/>
      </w:r>
      <w:r w:rsidRPr="005756A5">
        <w:rPr>
          <w:rFonts w:ascii="Times New Roman" w:eastAsia="Times New Roman" w:hAnsi="Times New Roman"/>
          <w:color w:val="000000"/>
          <w:sz w:val="24"/>
          <w:lang w:val="ru-RU"/>
        </w:rPr>
        <w:t>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5756A5" w:rsidRPr="005756A5" w:rsidRDefault="005756A5" w:rsidP="005756A5">
      <w:pPr>
        <w:autoSpaceDE w:val="0"/>
        <w:autoSpaceDN w:val="0"/>
        <w:spacing w:before="70" w:after="0" w:line="288" w:lineRule="auto"/>
        <w:ind w:firstLine="180"/>
        <w:rPr>
          <w:lang w:val="ru-RU"/>
        </w:rPr>
      </w:pPr>
      <w:r w:rsidRPr="005756A5">
        <w:rPr>
          <w:rFonts w:ascii="Times New Roman" w:eastAsia="Times New Roman" w:hAnsi="Times New Roman"/>
          <w:color w:val="000000"/>
          <w:sz w:val="24"/>
          <w:lang w:val="ru-RU"/>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5756A5" w:rsidRPr="005756A5" w:rsidRDefault="005756A5" w:rsidP="005756A5">
      <w:pPr>
        <w:autoSpaceDE w:val="0"/>
        <w:autoSpaceDN w:val="0"/>
        <w:spacing w:before="70" w:after="0" w:line="271" w:lineRule="auto"/>
        <w:ind w:firstLine="180"/>
        <w:rPr>
          <w:lang w:val="ru-RU"/>
        </w:rPr>
      </w:pPr>
      <w:r w:rsidRPr="005756A5">
        <w:rPr>
          <w:rFonts w:ascii="Times New Roman" w:eastAsia="Times New Roman" w:hAnsi="Times New Roman"/>
          <w:color w:val="000000"/>
          <w:sz w:val="24"/>
          <w:lang w:val="ru-RU"/>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5756A5" w:rsidRPr="005756A5" w:rsidRDefault="005756A5" w:rsidP="005756A5">
      <w:pPr>
        <w:autoSpaceDE w:val="0"/>
        <w:autoSpaceDN w:val="0"/>
        <w:spacing w:before="70" w:after="0" w:line="230" w:lineRule="auto"/>
        <w:ind w:left="180"/>
        <w:rPr>
          <w:lang w:val="ru-RU"/>
        </w:rPr>
      </w:pPr>
      <w:r w:rsidRPr="005756A5">
        <w:rPr>
          <w:rFonts w:ascii="Times New Roman" w:eastAsia="Times New Roman" w:hAnsi="Times New Roman"/>
          <w:color w:val="000000"/>
          <w:sz w:val="24"/>
          <w:lang w:val="ru-RU"/>
        </w:rPr>
        <w:t>Необходимым компонентом общей культуры в современном толковании является общее знакомство</w:t>
      </w:r>
    </w:p>
    <w:p w:rsidR="005756A5" w:rsidRPr="005756A5" w:rsidRDefault="005756A5" w:rsidP="005756A5">
      <w:pPr>
        <w:rPr>
          <w:lang w:val="ru-RU"/>
        </w:rPr>
        <w:sectPr w:rsidR="005756A5" w:rsidRPr="005756A5">
          <w:pgSz w:w="11900" w:h="16840"/>
          <w:pgMar w:top="298" w:right="650" w:bottom="410" w:left="666" w:header="720" w:footer="720" w:gutter="0"/>
          <w:cols w:space="720" w:equalWidth="0">
            <w:col w:w="10584" w:space="0"/>
          </w:cols>
          <w:docGrid w:linePitch="360"/>
        </w:sectPr>
      </w:pPr>
    </w:p>
    <w:p w:rsidR="005756A5" w:rsidRPr="005756A5" w:rsidRDefault="005756A5" w:rsidP="005756A5">
      <w:pPr>
        <w:autoSpaceDE w:val="0"/>
        <w:autoSpaceDN w:val="0"/>
        <w:spacing w:after="66" w:line="220" w:lineRule="exact"/>
        <w:rPr>
          <w:lang w:val="ru-RU"/>
        </w:rPr>
      </w:pPr>
    </w:p>
    <w:p w:rsidR="005756A5" w:rsidRPr="005756A5" w:rsidRDefault="005756A5" w:rsidP="005756A5">
      <w:pPr>
        <w:autoSpaceDE w:val="0"/>
        <w:autoSpaceDN w:val="0"/>
        <w:spacing w:after="0"/>
        <w:rPr>
          <w:lang w:val="ru-RU"/>
        </w:rPr>
      </w:pPr>
      <w:r w:rsidRPr="005756A5">
        <w:rPr>
          <w:rFonts w:ascii="Times New Roman" w:eastAsia="Times New Roman" w:hAnsi="Times New Roman"/>
          <w:color w:val="000000"/>
          <w:sz w:val="24"/>
          <w:lang w:val="ru-RU"/>
        </w:rPr>
        <w:t>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5756A5" w:rsidRPr="005756A5" w:rsidRDefault="005756A5" w:rsidP="005756A5">
      <w:pPr>
        <w:autoSpaceDE w:val="0"/>
        <w:autoSpaceDN w:val="0"/>
        <w:spacing w:before="70" w:after="0" w:line="271" w:lineRule="auto"/>
        <w:ind w:right="432" w:firstLine="180"/>
        <w:rPr>
          <w:lang w:val="ru-RU"/>
        </w:rPr>
      </w:pPr>
      <w:r w:rsidRPr="005756A5">
        <w:rPr>
          <w:rFonts w:ascii="Times New Roman" w:eastAsia="Times New Roman" w:hAnsi="Times New Roman"/>
          <w:color w:val="000000"/>
          <w:sz w:val="24"/>
          <w:lang w:val="ru-RU"/>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5756A5" w:rsidRPr="005756A5" w:rsidRDefault="005756A5" w:rsidP="005756A5">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ЦЕЛИ ИЗУЧЕНИЯ УЧЕБНОГО КУРСА</w:t>
      </w:r>
    </w:p>
    <w:p w:rsidR="005756A5" w:rsidRPr="005756A5" w:rsidRDefault="005756A5" w:rsidP="005756A5">
      <w:pPr>
        <w:autoSpaceDE w:val="0"/>
        <w:autoSpaceDN w:val="0"/>
        <w:spacing w:before="166" w:after="0" w:line="230" w:lineRule="auto"/>
        <w:ind w:left="180"/>
        <w:rPr>
          <w:lang w:val="ru-RU"/>
        </w:rPr>
      </w:pPr>
      <w:r w:rsidRPr="005756A5">
        <w:rPr>
          <w:rFonts w:ascii="Times New Roman" w:eastAsia="Times New Roman" w:hAnsi="Times New Roman"/>
          <w:color w:val="000000"/>
          <w:sz w:val="24"/>
          <w:lang w:val="ru-RU"/>
        </w:rPr>
        <w:t>Приоритетными целями обучения математике в 5 классе являются:</w:t>
      </w:r>
    </w:p>
    <w:p w:rsidR="005756A5" w:rsidRPr="005756A5" w:rsidRDefault="005756A5" w:rsidP="005756A5">
      <w:pPr>
        <w:autoSpaceDE w:val="0"/>
        <w:autoSpaceDN w:val="0"/>
        <w:spacing w:before="180" w:after="0" w:line="271" w:lineRule="auto"/>
        <w:ind w:left="420" w:right="144"/>
        <w:rPr>
          <w:lang w:val="ru-RU"/>
        </w:rPr>
      </w:pPr>
      <w:r w:rsidRPr="005756A5">
        <w:rPr>
          <w:rFonts w:ascii="Times New Roman" w:eastAsia="Times New Roman" w:hAnsi="Times New Roman"/>
          <w:color w:val="000000"/>
          <w:sz w:val="24"/>
          <w:lang w:val="ru-RU"/>
        </w:rPr>
        <w:t xml:space="preserve">—  продолжение формирования основных математических понятий (число, величина, </w:t>
      </w:r>
      <w:r w:rsidRPr="005756A5">
        <w:rPr>
          <w:lang w:val="ru-RU"/>
        </w:rPr>
        <w:br/>
      </w:r>
      <w:r w:rsidRPr="005756A5">
        <w:rPr>
          <w:rFonts w:ascii="Times New Roman" w:eastAsia="Times New Roman" w:hAnsi="Times New Roman"/>
          <w:color w:val="000000"/>
          <w:sz w:val="24"/>
          <w:lang w:val="ru-RU"/>
        </w:rPr>
        <w:t xml:space="preserve">геометрическая фигура), обеспечивающих преемственность и перспективность математического образования обучающихся; </w:t>
      </w:r>
    </w:p>
    <w:p w:rsidR="005756A5" w:rsidRPr="005756A5" w:rsidRDefault="005756A5" w:rsidP="005756A5">
      <w:pPr>
        <w:autoSpaceDE w:val="0"/>
        <w:autoSpaceDN w:val="0"/>
        <w:spacing w:before="190" w:after="0" w:line="262" w:lineRule="auto"/>
        <w:ind w:left="420" w:right="720"/>
        <w:rPr>
          <w:lang w:val="ru-RU"/>
        </w:rPr>
      </w:pPr>
      <w:r w:rsidRPr="005756A5">
        <w:rPr>
          <w:rFonts w:ascii="Times New Roman" w:eastAsia="Times New Roman" w:hAnsi="Times New Roman"/>
          <w:color w:val="000000"/>
          <w:sz w:val="24"/>
          <w:lang w:val="ru-RU"/>
        </w:rPr>
        <w:t xml:space="preserve">—  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rsidR="005756A5" w:rsidRPr="005756A5" w:rsidRDefault="005756A5" w:rsidP="005756A5">
      <w:pPr>
        <w:autoSpaceDE w:val="0"/>
        <w:autoSpaceDN w:val="0"/>
        <w:spacing w:before="190" w:after="0" w:line="262" w:lineRule="auto"/>
        <w:ind w:left="420"/>
        <w:rPr>
          <w:lang w:val="ru-RU"/>
        </w:rPr>
      </w:pPr>
      <w:r w:rsidRPr="005756A5">
        <w:rPr>
          <w:rFonts w:ascii="Times New Roman" w:eastAsia="Times New Roman" w:hAnsi="Times New Roman"/>
          <w:color w:val="000000"/>
          <w:sz w:val="24"/>
          <w:lang w:val="ru-RU"/>
        </w:rPr>
        <w:t xml:space="preserve">—  подведение обучающихся на доступном для них уровне к осознанию взаимосвязи математики и окружающего мира; </w:t>
      </w:r>
    </w:p>
    <w:p w:rsidR="005756A5" w:rsidRPr="005756A5" w:rsidRDefault="005756A5" w:rsidP="005756A5">
      <w:pPr>
        <w:autoSpaceDE w:val="0"/>
        <w:autoSpaceDN w:val="0"/>
        <w:spacing w:before="190" w:after="0"/>
        <w:ind w:left="420" w:right="432"/>
        <w:rPr>
          <w:lang w:val="ru-RU"/>
        </w:rPr>
      </w:pPr>
      <w:r w:rsidRPr="005756A5">
        <w:rPr>
          <w:rFonts w:ascii="Times New Roman" w:eastAsia="Times New Roman" w:hAnsi="Times New Roman"/>
          <w:color w:val="000000"/>
          <w:sz w:val="24"/>
          <w:lang w:val="ru-RU"/>
        </w:rPr>
        <w:t>—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5756A5" w:rsidRPr="005756A5" w:rsidRDefault="005756A5" w:rsidP="005756A5">
      <w:pPr>
        <w:autoSpaceDE w:val="0"/>
        <w:autoSpaceDN w:val="0"/>
        <w:spacing w:before="178" w:after="0"/>
        <w:ind w:right="432" w:firstLine="180"/>
        <w:rPr>
          <w:lang w:val="ru-RU"/>
        </w:rPr>
      </w:pPr>
      <w:r w:rsidRPr="005756A5">
        <w:rPr>
          <w:rFonts w:ascii="Times New Roman" w:eastAsia="Times New Roman" w:hAnsi="Times New Roman"/>
          <w:color w:val="000000"/>
          <w:sz w:val="24"/>
          <w:lang w:val="ru-RU"/>
        </w:rPr>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5756A5" w:rsidRPr="005756A5" w:rsidRDefault="005756A5" w:rsidP="005756A5">
      <w:pPr>
        <w:autoSpaceDE w:val="0"/>
        <w:autoSpaceDN w:val="0"/>
        <w:spacing w:before="70" w:after="0" w:line="281" w:lineRule="auto"/>
        <w:ind w:right="144" w:firstLine="180"/>
        <w:rPr>
          <w:lang w:val="ru-RU"/>
        </w:rPr>
      </w:pPr>
      <w:r w:rsidRPr="005756A5">
        <w:rPr>
          <w:rFonts w:ascii="Times New Roman" w:eastAsia="Times New Roman" w:hAnsi="Times New Roman"/>
          <w:color w:val="000000"/>
          <w:sz w:val="24"/>
          <w:lang w:val="ru-RU"/>
        </w:rPr>
        <w:t xml:space="preserve">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w:t>
      </w:r>
      <w:r w:rsidRPr="005756A5">
        <w:rPr>
          <w:lang w:val="ru-RU"/>
        </w:rPr>
        <w:br/>
      </w:r>
      <w:r w:rsidRPr="005756A5">
        <w:rPr>
          <w:rFonts w:ascii="Times New Roman" w:eastAsia="Times New Roman" w:hAnsi="Times New Roman"/>
          <w:color w:val="000000"/>
          <w:sz w:val="24"/>
          <w:lang w:val="ru-RU"/>
        </w:rPr>
        <w:t xml:space="preserve">вычислений. </w:t>
      </w:r>
    </w:p>
    <w:p w:rsidR="005756A5" w:rsidRPr="005756A5" w:rsidRDefault="005756A5" w:rsidP="005756A5">
      <w:pPr>
        <w:autoSpaceDE w:val="0"/>
        <w:autoSpaceDN w:val="0"/>
        <w:spacing w:before="72" w:after="0" w:line="286" w:lineRule="auto"/>
        <w:ind w:firstLine="180"/>
        <w:rPr>
          <w:lang w:val="ru-RU"/>
        </w:rPr>
      </w:pPr>
      <w:r w:rsidRPr="005756A5">
        <w:rPr>
          <w:rFonts w:ascii="Times New Roman" w:eastAsia="Times New Roman" w:hAnsi="Times New Roman"/>
          <w:color w:val="000000"/>
          <w:sz w:val="24"/>
          <w:lang w:val="ru-RU"/>
        </w:rPr>
        <w:t xml:space="preserve">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w:t>
      </w:r>
      <w:r w:rsidRPr="005756A5">
        <w:rPr>
          <w:lang w:val="ru-RU"/>
        </w:rPr>
        <w:br/>
      </w:r>
      <w:r w:rsidRPr="005756A5">
        <w:rPr>
          <w:rFonts w:ascii="Times New Roman" w:eastAsia="Times New Roman" w:hAnsi="Times New Roman"/>
          <w:color w:val="000000"/>
          <w:sz w:val="24"/>
          <w:lang w:val="ru-RU"/>
        </w:rPr>
        <w:t xml:space="preserve">обыкновенных дробей в полном объёме предшествует изучению десятичных дробей, что </w:t>
      </w:r>
      <w:r w:rsidRPr="005756A5">
        <w:rPr>
          <w:lang w:val="ru-RU"/>
        </w:rPr>
        <w:br/>
      </w:r>
      <w:r w:rsidRPr="005756A5">
        <w:rPr>
          <w:rFonts w:ascii="Times New Roman" w:eastAsia="Times New Roman" w:hAnsi="Times New Roman"/>
          <w:color w:val="000000"/>
          <w:sz w:val="24"/>
          <w:lang w:val="ru-RU"/>
        </w:rPr>
        <w:t xml:space="preserve">целесообразно с точки зрения логики изложения числовой линии, когда правила действий с </w:t>
      </w:r>
      <w:r w:rsidRPr="005756A5">
        <w:rPr>
          <w:lang w:val="ru-RU"/>
        </w:rPr>
        <w:br/>
      </w:r>
      <w:r w:rsidRPr="005756A5">
        <w:rPr>
          <w:rFonts w:ascii="Times New Roman" w:eastAsia="Times New Roman" w:hAnsi="Times New Roman"/>
          <w:color w:val="000000"/>
          <w:sz w:val="24"/>
          <w:lang w:val="ru-RU"/>
        </w:rPr>
        <w:t>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rsidR="005756A5" w:rsidRPr="005756A5" w:rsidRDefault="005756A5" w:rsidP="005756A5">
      <w:pPr>
        <w:autoSpaceDE w:val="0"/>
        <w:autoSpaceDN w:val="0"/>
        <w:spacing w:before="70" w:after="0" w:line="230" w:lineRule="auto"/>
        <w:ind w:left="180"/>
        <w:rPr>
          <w:lang w:val="ru-RU"/>
        </w:rPr>
      </w:pPr>
      <w:r w:rsidRPr="005756A5">
        <w:rPr>
          <w:rFonts w:ascii="Times New Roman" w:eastAsia="Times New Roman" w:hAnsi="Times New Roman"/>
          <w:color w:val="000000"/>
          <w:sz w:val="24"/>
          <w:lang w:val="ru-RU"/>
        </w:rPr>
        <w:t>При обучении решению текстовых задач в 5 классе используются арифметические приёмы решения.</w:t>
      </w:r>
    </w:p>
    <w:p w:rsidR="005756A5" w:rsidRPr="005756A5" w:rsidRDefault="005756A5" w:rsidP="005756A5">
      <w:pPr>
        <w:autoSpaceDE w:val="0"/>
        <w:autoSpaceDN w:val="0"/>
        <w:spacing w:before="70" w:after="0" w:line="281" w:lineRule="auto"/>
        <w:rPr>
          <w:lang w:val="ru-RU"/>
        </w:rPr>
      </w:pPr>
      <w:r w:rsidRPr="005756A5">
        <w:rPr>
          <w:rFonts w:ascii="Times New Roman" w:eastAsia="Times New Roman" w:hAnsi="Times New Roman"/>
          <w:color w:val="000000"/>
          <w:sz w:val="24"/>
          <w:lang w:val="ru-RU"/>
        </w:rPr>
        <w:t>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5756A5" w:rsidRPr="005756A5" w:rsidRDefault="005756A5" w:rsidP="005756A5">
      <w:pPr>
        <w:rPr>
          <w:lang w:val="ru-RU"/>
        </w:rPr>
        <w:sectPr w:rsidR="005756A5" w:rsidRPr="005756A5">
          <w:pgSz w:w="11900" w:h="16840"/>
          <w:pgMar w:top="286" w:right="666" w:bottom="342" w:left="666" w:header="720" w:footer="720" w:gutter="0"/>
          <w:cols w:space="720" w:equalWidth="0">
            <w:col w:w="10568" w:space="0"/>
          </w:cols>
          <w:docGrid w:linePitch="360"/>
        </w:sectPr>
      </w:pPr>
    </w:p>
    <w:p w:rsidR="005756A5" w:rsidRPr="005756A5" w:rsidRDefault="005756A5" w:rsidP="005756A5">
      <w:pPr>
        <w:autoSpaceDE w:val="0"/>
        <w:autoSpaceDN w:val="0"/>
        <w:spacing w:after="78" w:line="220" w:lineRule="exact"/>
        <w:rPr>
          <w:lang w:val="ru-RU"/>
        </w:rPr>
      </w:pPr>
    </w:p>
    <w:p w:rsidR="005756A5" w:rsidRPr="005756A5" w:rsidRDefault="005756A5" w:rsidP="005756A5">
      <w:pPr>
        <w:autoSpaceDE w:val="0"/>
        <w:autoSpaceDN w:val="0"/>
        <w:spacing w:after="0" w:line="281" w:lineRule="auto"/>
        <w:ind w:firstLine="180"/>
        <w:rPr>
          <w:lang w:val="ru-RU"/>
        </w:rPr>
      </w:pPr>
      <w:r w:rsidRPr="005756A5">
        <w:rPr>
          <w:rFonts w:ascii="Times New Roman" w:eastAsia="Times New Roman" w:hAnsi="Times New Roman"/>
          <w:color w:val="000000"/>
          <w:sz w:val="24"/>
          <w:lang w:val="ru-RU"/>
        </w:rPr>
        <w:t>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5756A5" w:rsidRPr="005756A5" w:rsidRDefault="005756A5" w:rsidP="005756A5">
      <w:pPr>
        <w:autoSpaceDE w:val="0"/>
        <w:autoSpaceDN w:val="0"/>
        <w:spacing w:before="70" w:after="0" w:line="286" w:lineRule="auto"/>
        <w:ind w:firstLine="180"/>
        <w:rPr>
          <w:lang w:val="ru-RU"/>
        </w:rPr>
      </w:pPr>
      <w:r w:rsidRPr="005756A5">
        <w:rPr>
          <w:rFonts w:ascii="Times New Roman" w:eastAsia="Times New Roman" w:hAnsi="Times New Roman"/>
          <w:color w:val="000000"/>
          <w:sz w:val="24"/>
          <w:lang w:val="ru-RU"/>
        </w:rPr>
        <w:t xml:space="preserve">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w:t>
      </w:r>
      <w:r w:rsidRPr="005756A5">
        <w:rPr>
          <w:lang w:val="ru-RU"/>
        </w:rPr>
        <w:br/>
      </w:r>
      <w:r w:rsidRPr="005756A5">
        <w:rPr>
          <w:rFonts w:ascii="Times New Roman" w:eastAsia="Times New Roman" w:hAnsi="Times New Roman"/>
          <w:color w:val="000000"/>
          <w:sz w:val="24"/>
          <w:lang w:val="ru-RU"/>
        </w:rPr>
        <w:t>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5756A5" w:rsidRPr="005756A5" w:rsidRDefault="005756A5" w:rsidP="005756A5">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МЕСТО УЧЕБНОГО КУРСА В УЧЕБНОМ ПЛАНЕ</w:t>
      </w:r>
    </w:p>
    <w:p w:rsidR="005756A5" w:rsidRPr="005756A5" w:rsidRDefault="005756A5" w:rsidP="005756A5">
      <w:pPr>
        <w:autoSpaceDE w:val="0"/>
        <w:autoSpaceDN w:val="0"/>
        <w:spacing w:before="166" w:after="0"/>
        <w:ind w:firstLine="180"/>
        <w:rPr>
          <w:lang w:val="ru-RU"/>
        </w:rPr>
      </w:pPr>
      <w:r w:rsidRPr="005756A5">
        <w:rPr>
          <w:rFonts w:ascii="Times New Roman" w:eastAsia="Times New Roman" w:hAnsi="Times New Roman"/>
          <w:color w:val="000000"/>
          <w:sz w:val="24"/>
          <w:lang w:val="ru-RU"/>
        </w:rPr>
        <w:t xml:space="preserve">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 учебных часов в неделю, </w:t>
      </w:r>
      <w:proofErr w:type="gramStart"/>
      <w:r w:rsidRPr="005756A5">
        <w:rPr>
          <w:rFonts w:ascii="Times New Roman" w:eastAsia="Times New Roman" w:hAnsi="Times New Roman"/>
          <w:color w:val="000000"/>
          <w:sz w:val="24"/>
          <w:lang w:val="ru-RU"/>
        </w:rPr>
        <w:t>всего  170</w:t>
      </w:r>
      <w:proofErr w:type="gramEnd"/>
      <w:r w:rsidRPr="005756A5">
        <w:rPr>
          <w:rFonts w:ascii="Times New Roman" w:eastAsia="Times New Roman" w:hAnsi="Times New Roman"/>
          <w:color w:val="000000"/>
          <w:sz w:val="24"/>
          <w:lang w:val="ru-RU"/>
        </w:rPr>
        <w:t xml:space="preserve"> учебных часов.</w:t>
      </w:r>
    </w:p>
    <w:p w:rsidR="00F7124B" w:rsidRPr="00E63092" w:rsidRDefault="00F7124B">
      <w:pPr>
        <w:rPr>
          <w:lang w:val="ru-RU"/>
        </w:rPr>
        <w:sectPr w:rsidR="00F7124B" w:rsidRPr="00E63092">
          <w:pgSz w:w="11900" w:h="16840"/>
          <w:pgMar w:top="478" w:right="1440" w:bottom="1440" w:left="1440" w:header="720" w:footer="720" w:gutter="0"/>
          <w:cols w:space="720" w:equalWidth="0">
            <w:col w:w="9020" w:space="0"/>
          </w:cols>
          <w:docGrid w:linePitch="360"/>
        </w:sectPr>
      </w:pPr>
    </w:p>
    <w:p w:rsidR="00F7124B" w:rsidRPr="00E63092" w:rsidRDefault="00F7124B">
      <w:pPr>
        <w:autoSpaceDE w:val="0"/>
        <w:autoSpaceDN w:val="0"/>
        <w:spacing w:after="78" w:line="220" w:lineRule="exact"/>
        <w:rPr>
          <w:lang w:val="ru-RU"/>
        </w:rPr>
      </w:pPr>
    </w:p>
    <w:p w:rsidR="00F7124B" w:rsidRPr="005756A5" w:rsidRDefault="00F7124B">
      <w:pPr>
        <w:rPr>
          <w:lang w:val="ru-RU"/>
        </w:rPr>
        <w:sectPr w:rsidR="00F7124B" w:rsidRPr="005756A5">
          <w:pgSz w:w="11900" w:h="16840"/>
          <w:pgMar w:top="298" w:right="796" w:bottom="1440" w:left="666" w:header="720" w:footer="720" w:gutter="0"/>
          <w:cols w:space="720" w:equalWidth="0">
            <w:col w:w="10438" w:space="0"/>
          </w:cols>
          <w:docGrid w:linePitch="360"/>
        </w:sectPr>
      </w:pPr>
    </w:p>
    <w:p w:rsidR="00F7124B" w:rsidRPr="005756A5" w:rsidRDefault="00F7124B">
      <w:pPr>
        <w:autoSpaceDE w:val="0"/>
        <w:autoSpaceDN w:val="0"/>
        <w:spacing w:after="216" w:line="220" w:lineRule="exact"/>
        <w:rPr>
          <w:lang w:val="ru-RU"/>
        </w:rPr>
      </w:pPr>
    </w:p>
    <w:p w:rsidR="00F7124B" w:rsidRPr="005756A5" w:rsidRDefault="00606ADB">
      <w:pPr>
        <w:autoSpaceDE w:val="0"/>
        <w:autoSpaceDN w:val="0"/>
        <w:spacing w:after="0" w:line="230" w:lineRule="auto"/>
        <w:rPr>
          <w:lang w:val="ru-RU"/>
        </w:rPr>
      </w:pPr>
      <w:r w:rsidRPr="005756A5">
        <w:rPr>
          <w:rFonts w:ascii="Times New Roman" w:eastAsia="Times New Roman" w:hAnsi="Times New Roman"/>
          <w:b/>
          <w:color w:val="000000"/>
          <w:sz w:val="24"/>
          <w:lang w:val="ru-RU"/>
        </w:rPr>
        <w:t>СОДЕРЖАНИЕ УЧЕБНОГО КУРСА "МАТЕМАТИКА"</w:t>
      </w:r>
    </w:p>
    <w:p w:rsidR="00F7124B" w:rsidRPr="005756A5" w:rsidRDefault="00606ADB">
      <w:pPr>
        <w:autoSpaceDE w:val="0"/>
        <w:autoSpaceDN w:val="0"/>
        <w:spacing w:before="346" w:after="0" w:line="230" w:lineRule="auto"/>
        <w:rPr>
          <w:lang w:val="ru-RU"/>
        </w:rPr>
      </w:pPr>
      <w:r w:rsidRPr="005756A5">
        <w:rPr>
          <w:rFonts w:ascii="Times New Roman" w:eastAsia="Times New Roman" w:hAnsi="Times New Roman"/>
          <w:b/>
          <w:color w:val="000000"/>
          <w:sz w:val="24"/>
          <w:lang w:val="ru-RU"/>
        </w:rPr>
        <w:t>Натуральные числа и нуль</w:t>
      </w:r>
    </w:p>
    <w:p w:rsidR="00F7124B" w:rsidRPr="005756A5" w:rsidRDefault="00606ADB">
      <w:pPr>
        <w:autoSpaceDE w:val="0"/>
        <w:autoSpaceDN w:val="0"/>
        <w:spacing w:before="166" w:after="0" w:line="281" w:lineRule="auto"/>
        <w:ind w:firstLine="180"/>
        <w:rPr>
          <w:lang w:val="ru-RU"/>
        </w:rPr>
      </w:pPr>
      <w:r w:rsidRPr="005756A5">
        <w:rPr>
          <w:rFonts w:ascii="Times New Roman" w:eastAsia="Times New Roman" w:hAnsi="Times New Roman"/>
          <w:color w:val="000000"/>
          <w:sz w:val="24"/>
          <w:lang w:val="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w:t>
      </w:r>
    </w:p>
    <w:p w:rsidR="00F7124B" w:rsidRPr="005756A5" w:rsidRDefault="00606ADB">
      <w:pPr>
        <w:autoSpaceDE w:val="0"/>
        <w:autoSpaceDN w:val="0"/>
        <w:spacing w:before="70" w:after="0" w:line="283" w:lineRule="auto"/>
        <w:ind w:right="144"/>
        <w:rPr>
          <w:lang w:val="ru-RU"/>
        </w:rPr>
      </w:pPr>
      <w:r w:rsidRPr="005756A5">
        <w:rPr>
          <w:rFonts w:ascii="Times New Roman" w:eastAsia="Times New Roman" w:hAnsi="Times New Roman"/>
          <w:color w:val="000000"/>
          <w:sz w:val="24"/>
          <w:lang w:val="ru-RU"/>
        </w:rPr>
        <w:t xml:space="preserve">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w:t>
      </w:r>
      <w:r w:rsidRPr="005756A5">
        <w:rPr>
          <w:lang w:val="ru-RU"/>
        </w:rPr>
        <w:br/>
      </w:r>
      <w:r w:rsidRPr="005756A5">
        <w:rPr>
          <w:rFonts w:ascii="Times New Roman" w:eastAsia="Times New Roman" w:hAnsi="Times New Roman"/>
          <w:color w:val="000000"/>
          <w:sz w:val="24"/>
          <w:lang w:val="ru-RU"/>
        </w:rPr>
        <w:t>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w:t>
      </w:r>
    </w:p>
    <w:p w:rsidR="00F7124B" w:rsidRPr="005756A5" w:rsidRDefault="00606ADB">
      <w:pPr>
        <w:autoSpaceDE w:val="0"/>
        <w:autoSpaceDN w:val="0"/>
        <w:spacing w:before="70" w:after="0" w:line="230" w:lineRule="auto"/>
        <w:rPr>
          <w:lang w:val="ru-RU"/>
        </w:rPr>
      </w:pPr>
      <w:r w:rsidRPr="005756A5">
        <w:rPr>
          <w:rFonts w:ascii="Times New Roman" w:eastAsia="Times New Roman" w:hAnsi="Times New Roman"/>
          <w:color w:val="000000"/>
          <w:sz w:val="24"/>
          <w:lang w:val="ru-RU"/>
        </w:rPr>
        <w:t>Числовое выражение. Вычисление значений числовых выражений; порядок выполнения действий.</w:t>
      </w:r>
    </w:p>
    <w:p w:rsidR="00F7124B" w:rsidRPr="005756A5" w:rsidRDefault="00606ADB">
      <w:pPr>
        <w:autoSpaceDE w:val="0"/>
        <w:autoSpaceDN w:val="0"/>
        <w:spacing w:before="70" w:after="0" w:line="262" w:lineRule="auto"/>
        <w:ind w:right="144"/>
        <w:rPr>
          <w:lang w:val="ru-RU"/>
        </w:rPr>
      </w:pPr>
      <w:r w:rsidRPr="005756A5">
        <w:rPr>
          <w:rFonts w:ascii="Times New Roman" w:eastAsia="Times New Roman" w:hAnsi="Times New Roman"/>
          <w:color w:val="000000"/>
          <w:sz w:val="24"/>
          <w:lang w:val="ru-RU"/>
        </w:rPr>
        <w:t>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F7124B" w:rsidRPr="005756A5" w:rsidRDefault="00606ADB">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Дроби</w:t>
      </w:r>
    </w:p>
    <w:p w:rsidR="00F7124B" w:rsidRPr="005756A5" w:rsidRDefault="00606ADB">
      <w:pPr>
        <w:autoSpaceDE w:val="0"/>
        <w:autoSpaceDN w:val="0"/>
        <w:spacing w:before="166" w:after="0" w:line="286" w:lineRule="auto"/>
        <w:ind w:firstLine="180"/>
        <w:rPr>
          <w:lang w:val="ru-RU"/>
        </w:rPr>
      </w:pPr>
      <w:r w:rsidRPr="005756A5">
        <w:rPr>
          <w:rFonts w:ascii="Times New Roman" w:eastAsia="Times New Roman" w:hAnsi="Times New Roman"/>
          <w:color w:val="000000"/>
          <w:sz w:val="24"/>
          <w:lang w:val="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F7124B" w:rsidRPr="005756A5" w:rsidRDefault="00606ADB">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Решение текстовых задач</w:t>
      </w:r>
    </w:p>
    <w:p w:rsidR="00F7124B" w:rsidRPr="005756A5" w:rsidRDefault="00606ADB">
      <w:pPr>
        <w:autoSpaceDE w:val="0"/>
        <w:autoSpaceDN w:val="0"/>
        <w:spacing w:before="168" w:after="0"/>
        <w:ind w:right="432" w:firstLine="180"/>
        <w:rPr>
          <w:lang w:val="ru-RU"/>
        </w:rPr>
      </w:pPr>
      <w:r w:rsidRPr="005756A5">
        <w:rPr>
          <w:rFonts w:ascii="Times New Roman" w:eastAsia="Times New Roman" w:hAnsi="Times New Roman"/>
          <w:color w:val="000000"/>
          <w:sz w:val="24"/>
          <w:lang w:val="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w:t>
      </w:r>
    </w:p>
    <w:p w:rsidR="00F7124B" w:rsidRPr="005756A5" w:rsidRDefault="00606ADB">
      <w:pPr>
        <w:autoSpaceDE w:val="0"/>
        <w:autoSpaceDN w:val="0"/>
        <w:spacing w:before="70" w:after="0" w:line="262" w:lineRule="auto"/>
        <w:ind w:right="1296"/>
        <w:rPr>
          <w:lang w:val="ru-RU"/>
        </w:rPr>
      </w:pPr>
      <w:r w:rsidRPr="005756A5">
        <w:rPr>
          <w:rFonts w:ascii="Times New Roman" w:eastAsia="Times New Roman" w:hAnsi="Times New Roman"/>
          <w:color w:val="000000"/>
          <w:sz w:val="24"/>
          <w:lang w:val="ru-RU"/>
        </w:rPr>
        <w:t>Связь между единицами измерения каждой величины. Решение основных задач на дроби. Представление данных в виде таблиц, столбчатых диаграмм.</w:t>
      </w:r>
    </w:p>
    <w:p w:rsidR="00F7124B" w:rsidRPr="005756A5" w:rsidRDefault="00606ADB">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Наглядная геометрия</w:t>
      </w:r>
    </w:p>
    <w:p w:rsidR="00F7124B" w:rsidRPr="005756A5" w:rsidRDefault="00606ADB">
      <w:pPr>
        <w:autoSpaceDE w:val="0"/>
        <w:autoSpaceDN w:val="0"/>
        <w:spacing w:before="166" w:after="0" w:line="283" w:lineRule="auto"/>
        <w:ind w:right="144" w:firstLine="180"/>
        <w:rPr>
          <w:lang w:val="ru-RU"/>
        </w:rPr>
      </w:pPr>
      <w:r w:rsidRPr="005756A5">
        <w:rPr>
          <w:rFonts w:ascii="Times New Roman" w:eastAsia="Times New Roman" w:hAnsi="Times New Roman"/>
          <w:color w:val="000000"/>
          <w:sz w:val="24"/>
          <w:lang w:val="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w:t>
      </w:r>
    </w:p>
    <w:p w:rsidR="00F7124B" w:rsidRPr="005756A5" w:rsidRDefault="00F7124B">
      <w:pPr>
        <w:rPr>
          <w:lang w:val="ru-RU"/>
        </w:rPr>
        <w:sectPr w:rsidR="00F7124B" w:rsidRPr="005756A5">
          <w:pgSz w:w="11900" w:h="16840"/>
          <w:pgMar w:top="436" w:right="622" w:bottom="342" w:left="666" w:header="720" w:footer="720" w:gutter="0"/>
          <w:cols w:space="720" w:equalWidth="0">
            <w:col w:w="10612" w:space="0"/>
          </w:cols>
          <w:docGrid w:linePitch="360"/>
        </w:sectPr>
      </w:pPr>
    </w:p>
    <w:p w:rsidR="00F7124B" w:rsidRPr="005756A5" w:rsidRDefault="00F7124B">
      <w:pPr>
        <w:autoSpaceDE w:val="0"/>
        <w:autoSpaceDN w:val="0"/>
        <w:spacing w:after="66" w:line="220" w:lineRule="exact"/>
        <w:rPr>
          <w:lang w:val="ru-RU"/>
        </w:rPr>
      </w:pPr>
    </w:p>
    <w:p w:rsidR="00F7124B" w:rsidRPr="005756A5" w:rsidRDefault="00606ADB">
      <w:pPr>
        <w:autoSpaceDE w:val="0"/>
        <w:autoSpaceDN w:val="0"/>
        <w:spacing w:after="0" w:line="281" w:lineRule="auto"/>
        <w:rPr>
          <w:lang w:val="ru-RU"/>
        </w:rPr>
      </w:pPr>
      <w:r w:rsidRPr="005756A5">
        <w:rPr>
          <w:rFonts w:ascii="Times New Roman" w:eastAsia="Times New Roman" w:hAnsi="Times New Roman"/>
          <w:color w:val="000000"/>
          <w:sz w:val="24"/>
          <w:lang w:val="ru-RU"/>
        </w:rPr>
        <w:t>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F7124B" w:rsidRPr="005756A5" w:rsidRDefault="00F7124B">
      <w:pPr>
        <w:rPr>
          <w:lang w:val="ru-RU"/>
        </w:rPr>
        <w:sectPr w:rsidR="00F7124B" w:rsidRPr="005756A5">
          <w:pgSz w:w="11900" w:h="16840"/>
          <w:pgMar w:top="286" w:right="814" w:bottom="1440" w:left="666" w:header="720" w:footer="720" w:gutter="0"/>
          <w:cols w:space="720" w:equalWidth="0">
            <w:col w:w="10420" w:space="0"/>
          </w:cols>
          <w:docGrid w:linePitch="360"/>
        </w:sectPr>
      </w:pPr>
    </w:p>
    <w:p w:rsidR="00F7124B" w:rsidRPr="005756A5" w:rsidRDefault="00F7124B">
      <w:pPr>
        <w:autoSpaceDE w:val="0"/>
        <w:autoSpaceDN w:val="0"/>
        <w:spacing w:after="78" w:line="220" w:lineRule="exact"/>
        <w:rPr>
          <w:lang w:val="ru-RU"/>
        </w:rPr>
      </w:pPr>
    </w:p>
    <w:p w:rsidR="00F7124B" w:rsidRPr="005756A5" w:rsidRDefault="00606ADB">
      <w:pPr>
        <w:autoSpaceDE w:val="0"/>
        <w:autoSpaceDN w:val="0"/>
        <w:spacing w:after="0" w:line="230" w:lineRule="auto"/>
        <w:rPr>
          <w:lang w:val="ru-RU"/>
        </w:rPr>
      </w:pPr>
      <w:r w:rsidRPr="005756A5">
        <w:rPr>
          <w:rFonts w:ascii="Times New Roman" w:eastAsia="Times New Roman" w:hAnsi="Times New Roman"/>
          <w:b/>
          <w:color w:val="000000"/>
          <w:sz w:val="24"/>
          <w:lang w:val="ru-RU"/>
        </w:rPr>
        <w:t xml:space="preserve">ПЛАНИРУЕМЫЕ ОБРАЗОВАТЕЛЬНЫЕ РЕЗУЛЬТАТЫ </w:t>
      </w:r>
    </w:p>
    <w:p w:rsidR="00F7124B" w:rsidRPr="005756A5" w:rsidRDefault="00606ADB">
      <w:pPr>
        <w:autoSpaceDE w:val="0"/>
        <w:autoSpaceDN w:val="0"/>
        <w:spacing w:before="346" w:after="0" w:line="230" w:lineRule="auto"/>
        <w:rPr>
          <w:lang w:val="ru-RU"/>
        </w:rPr>
      </w:pPr>
      <w:r w:rsidRPr="005756A5">
        <w:rPr>
          <w:rFonts w:ascii="Times New Roman" w:eastAsia="Times New Roman" w:hAnsi="Times New Roman"/>
          <w:b/>
          <w:color w:val="000000"/>
          <w:sz w:val="24"/>
          <w:lang w:val="ru-RU"/>
        </w:rPr>
        <w:t>ЛИЧНОСТНЫЕ РЕЗУЛЬТАТЫ</w:t>
      </w:r>
    </w:p>
    <w:p w:rsidR="00F7124B" w:rsidRPr="005756A5" w:rsidRDefault="00606ADB">
      <w:pPr>
        <w:tabs>
          <w:tab w:val="left" w:pos="180"/>
        </w:tabs>
        <w:autoSpaceDE w:val="0"/>
        <w:autoSpaceDN w:val="0"/>
        <w:spacing w:before="166" w:after="0" w:line="281" w:lineRule="auto"/>
        <w:rPr>
          <w:lang w:val="ru-RU"/>
        </w:rPr>
      </w:pPr>
      <w:r w:rsidRPr="005756A5">
        <w:rPr>
          <w:lang w:val="ru-RU"/>
        </w:rPr>
        <w:tab/>
      </w:r>
      <w:r w:rsidRPr="005756A5">
        <w:rPr>
          <w:rFonts w:ascii="Times New Roman" w:eastAsia="Times New Roman" w:hAnsi="Times New Roman"/>
          <w:color w:val="000000"/>
          <w:sz w:val="24"/>
          <w:lang w:val="ru-RU"/>
        </w:rPr>
        <w:t xml:space="preserve">Личностные результаты освоения программы учебного предмета «Математика» характеризуются: </w:t>
      </w:r>
      <w:r w:rsidRPr="005756A5">
        <w:rPr>
          <w:lang w:val="ru-RU"/>
        </w:rPr>
        <w:tab/>
      </w:r>
      <w:r w:rsidRPr="005756A5">
        <w:rPr>
          <w:rFonts w:ascii="Times New Roman" w:eastAsia="Times New Roman" w:hAnsi="Times New Roman"/>
          <w:b/>
          <w:color w:val="000000"/>
          <w:sz w:val="24"/>
          <w:lang w:val="ru-RU"/>
        </w:rPr>
        <w:t xml:space="preserve">Патриотическое воспитание: </w:t>
      </w:r>
      <w:r w:rsidRPr="005756A5">
        <w:rPr>
          <w:lang w:val="ru-RU"/>
        </w:rPr>
        <w:br/>
      </w:r>
      <w:r w:rsidRPr="005756A5">
        <w:rPr>
          <w:lang w:val="ru-RU"/>
        </w:rPr>
        <w:tab/>
      </w:r>
      <w:r w:rsidRPr="005756A5">
        <w:rPr>
          <w:rFonts w:ascii="Times New Roman" w:eastAsia="Times New Roman" w:hAnsi="Times New Roman"/>
          <w:color w:val="000000"/>
          <w:sz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7124B" w:rsidRPr="005756A5" w:rsidRDefault="00606ADB">
      <w:pPr>
        <w:tabs>
          <w:tab w:val="left" w:pos="180"/>
        </w:tabs>
        <w:autoSpaceDE w:val="0"/>
        <w:autoSpaceDN w:val="0"/>
        <w:spacing w:before="70" w:after="0" w:line="283" w:lineRule="auto"/>
        <w:ind w:right="288"/>
        <w:rPr>
          <w:lang w:val="ru-RU"/>
        </w:rPr>
      </w:pPr>
      <w:r w:rsidRPr="005756A5">
        <w:rPr>
          <w:lang w:val="ru-RU"/>
        </w:rPr>
        <w:tab/>
      </w:r>
      <w:r w:rsidRPr="005756A5">
        <w:rPr>
          <w:rFonts w:ascii="Times New Roman" w:eastAsia="Times New Roman" w:hAnsi="Times New Roman"/>
          <w:b/>
          <w:color w:val="000000"/>
          <w:sz w:val="24"/>
          <w:lang w:val="ru-RU"/>
        </w:rPr>
        <w:t xml:space="preserve">Гражданское и духовно-нравственное воспитание: </w:t>
      </w:r>
      <w:r w:rsidRPr="005756A5">
        <w:rPr>
          <w:lang w:val="ru-RU"/>
        </w:rPr>
        <w:br/>
      </w:r>
      <w:r w:rsidRPr="005756A5">
        <w:rPr>
          <w:lang w:val="ru-RU"/>
        </w:rPr>
        <w:tab/>
      </w:r>
      <w:r w:rsidRPr="005756A5">
        <w:rPr>
          <w:rFonts w:ascii="Times New Roman" w:eastAsia="Times New Roman" w:hAnsi="Times New Roman"/>
          <w:color w:val="000000"/>
          <w:sz w:val="24"/>
          <w:lang w:val="ru-RU"/>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r w:rsidRPr="005756A5">
        <w:rPr>
          <w:lang w:val="ru-RU"/>
        </w:rPr>
        <w:br/>
      </w:r>
      <w:r w:rsidRPr="005756A5">
        <w:rPr>
          <w:lang w:val="ru-RU"/>
        </w:rPr>
        <w:tab/>
      </w:r>
      <w:r w:rsidRPr="005756A5">
        <w:rPr>
          <w:rFonts w:ascii="Times New Roman" w:eastAsia="Times New Roman" w:hAnsi="Times New Roman"/>
          <w:color w:val="000000"/>
          <w:sz w:val="24"/>
          <w:lang w:val="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7124B" w:rsidRPr="005756A5" w:rsidRDefault="00606ADB">
      <w:pPr>
        <w:tabs>
          <w:tab w:val="left" w:pos="180"/>
        </w:tabs>
        <w:autoSpaceDE w:val="0"/>
        <w:autoSpaceDN w:val="0"/>
        <w:spacing w:before="70" w:after="0" w:line="281" w:lineRule="auto"/>
        <w:ind w:right="288"/>
        <w:rPr>
          <w:lang w:val="ru-RU"/>
        </w:rPr>
      </w:pPr>
      <w:r w:rsidRPr="005756A5">
        <w:rPr>
          <w:lang w:val="ru-RU"/>
        </w:rPr>
        <w:tab/>
      </w:r>
      <w:r w:rsidRPr="005756A5">
        <w:rPr>
          <w:rFonts w:ascii="Times New Roman" w:eastAsia="Times New Roman" w:hAnsi="Times New Roman"/>
          <w:b/>
          <w:color w:val="000000"/>
          <w:sz w:val="24"/>
          <w:lang w:val="ru-RU"/>
        </w:rPr>
        <w:t xml:space="preserve">Трудовое воспитание: </w:t>
      </w:r>
      <w:r w:rsidRPr="005756A5">
        <w:rPr>
          <w:lang w:val="ru-RU"/>
        </w:rPr>
        <w:br/>
      </w:r>
      <w:r w:rsidRPr="005756A5">
        <w:rPr>
          <w:lang w:val="ru-RU"/>
        </w:rPr>
        <w:tab/>
      </w:r>
      <w:r w:rsidRPr="005756A5">
        <w:rPr>
          <w:rFonts w:ascii="Times New Roman" w:eastAsia="Times New Roman" w:hAnsi="Times New Roman"/>
          <w:color w:val="000000"/>
          <w:sz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7124B" w:rsidRPr="005756A5" w:rsidRDefault="00606ADB">
      <w:pPr>
        <w:tabs>
          <w:tab w:val="left" w:pos="180"/>
        </w:tabs>
        <w:autoSpaceDE w:val="0"/>
        <w:autoSpaceDN w:val="0"/>
        <w:spacing w:before="70" w:after="0" w:line="271" w:lineRule="auto"/>
        <w:ind w:right="432"/>
        <w:rPr>
          <w:lang w:val="ru-RU"/>
        </w:rPr>
      </w:pPr>
      <w:r w:rsidRPr="005756A5">
        <w:rPr>
          <w:lang w:val="ru-RU"/>
        </w:rPr>
        <w:tab/>
      </w:r>
      <w:r w:rsidRPr="005756A5">
        <w:rPr>
          <w:rFonts w:ascii="Times New Roman" w:eastAsia="Times New Roman" w:hAnsi="Times New Roman"/>
          <w:b/>
          <w:color w:val="000000"/>
          <w:sz w:val="24"/>
          <w:lang w:val="ru-RU"/>
        </w:rPr>
        <w:t>Эстетическое воспитание</w:t>
      </w:r>
      <w:r w:rsidRPr="005756A5">
        <w:rPr>
          <w:rFonts w:ascii="Times New Roman" w:eastAsia="Times New Roman" w:hAnsi="Times New Roman"/>
          <w:color w:val="000000"/>
          <w:sz w:val="24"/>
          <w:lang w:val="ru-RU"/>
        </w:rPr>
        <w:t xml:space="preserve">: </w:t>
      </w:r>
      <w:r w:rsidRPr="005756A5">
        <w:rPr>
          <w:lang w:val="ru-RU"/>
        </w:rPr>
        <w:br/>
      </w:r>
      <w:r w:rsidRPr="005756A5">
        <w:rPr>
          <w:lang w:val="ru-RU"/>
        </w:rPr>
        <w:tab/>
      </w:r>
      <w:r w:rsidRPr="005756A5">
        <w:rPr>
          <w:rFonts w:ascii="Times New Roman" w:eastAsia="Times New Roman" w:hAnsi="Times New Roman"/>
          <w:color w:val="000000"/>
          <w:sz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7124B" w:rsidRPr="005756A5" w:rsidRDefault="00606ADB">
      <w:pPr>
        <w:tabs>
          <w:tab w:val="left" w:pos="180"/>
        </w:tabs>
        <w:autoSpaceDE w:val="0"/>
        <w:autoSpaceDN w:val="0"/>
        <w:spacing w:before="70" w:after="0" w:line="281" w:lineRule="auto"/>
        <w:ind w:right="432"/>
        <w:rPr>
          <w:lang w:val="ru-RU"/>
        </w:rPr>
      </w:pPr>
      <w:r w:rsidRPr="005756A5">
        <w:rPr>
          <w:lang w:val="ru-RU"/>
        </w:rPr>
        <w:tab/>
      </w:r>
      <w:r w:rsidRPr="005756A5">
        <w:rPr>
          <w:rFonts w:ascii="Times New Roman" w:eastAsia="Times New Roman" w:hAnsi="Times New Roman"/>
          <w:b/>
          <w:color w:val="000000"/>
          <w:sz w:val="24"/>
          <w:lang w:val="ru-RU"/>
        </w:rPr>
        <w:t xml:space="preserve">Ценности научного познания: </w:t>
      </w:r>
      <w:r w:rsidRPr="005756A5">
        <w:rPr>
          <w:lang w:val="ru-RU"/>
        </w:rPr>
        <w:br/>
      </w:r>
      <w:r w:rsidRPr="005756A5">
        <w:rPr>
          <w:lang w:val="ru-RU"/>
        </w:rPr>
        <w:tab/>
      </w:r>
      <w:r w:rsidRPr="005756A5">
        <w:rPr>
          <w:rFonts w:ascii="Times New Roman" w:eastAsia="Times New Roman" w:hAnsi="Times New Roman"/>
          <w:color w:val="000000"/>
          <w:sz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7124B" w:rsidRPr="005756A5" w:rsidRDefault="00606ADB">
      <w:pPr>
        <w:tabs>
          <w:tab w:val="left" w:pos="180"/>
        </w:tabs>
        <w:autoSpaceDE w:val="0"/>
        <w:autoSpaceDN w:val="0"/>
        <w:spacing w:before="70" w:after="0" w:line="281" w:lineRule="auto"/>
        <w:rPr>
          <w:lang w:val="ru-RU"/>
        </w:rPr>
      </w:pPr>
      <w:r w:rsidRPr="005756A5">
        <w:rPr>
          <w:lang w:val="ru-RU"/>
        </w:rPr>
        <w:tab/>
      </w:r>
      <w:r w:rsidRPr="005756A5">
        <w:rPr>
          <w:rFonts w:ascii="Times New Roman" w:eastAsia="Times New Roman" w:hAnsi="Times New Roman"/>
          <w:b/>
          <w:color w:val="000000"/>
          <w:sz w:val="24"/>
          <w:lang w:val="ru-RU"/>
        </w:rPr>
        <w:t xml:space="preserve">Физическое воспитание, формирование культуры здоровья и эмоционального благополучия: </w:t>
      </w:r>
      <w:r w:rsidRPr="005756A5">
        <w:rPr>
          <w:lang w:val="ru-RU"/>
        </w:rPr>
        <w:tab/>
      </w:r>
      <w:r w:rsidRPr="005756A5">
        <w:rPr>
          <w:rFonts w:ascii="Times New Roman" w:eastAsia="Times New Roman" w:hAnsi="Times New Roman"/>
          <w:color w:val="000000"/>
          <w:sz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756A5">
        <w:rPr>
          <w:rFonts w:ascii="Times New Roman" w:eastAsia="Times New Roman" w:hAnsi="Times New Roman"/>
          <w:color w:val="000000"/>
          <w:sz w:val="24"/>
          <w:lang w:val="ru-RU"/>
        </w:rPr>
        <w:t>сформированностью</w:t>
      </w:r>
      <w:proofErr w:type="spellEnd"/>
      <w:r w:rsidRPr="005756A5">
        <w:rPr>
          <w:rFonts w:ascii="Times New Roman" w:eastAsia="Times New Roman" w:hAnsi="Times New Roman"/>
          <w:color w:val="000000"/>
          <w:sz w:val="24"/>
          <w:lang w:val="ru-RU"/>
        </w:rPr>
        <w:t xml:space="preserve"> навыка рефлексии, признанием своего права на ошибку и такого же права другого человека.</w:t>
      </w:r>
    </w:p>
    <w:p w:rsidR="00F7124B" w:rsidRPr="005756A5" w:rsidRDefault="00606ADB">
      <w:pPr>
        <w:tabs>
          <w:tab w:val="left" w:pos="180"/>
        </w:tabs>
        <w:autoSpaceDE w:val="0"/>
        <w:autoSpaceDN w:val="0"/>
        <w:spacing w:before="70" w:after="0"/>
        <w:ind w:right="144"/>
        <w:rPr>
          <w:lang w:val="ru-RU"/>
        </w:rPr>
      </w:pPr>
      <w:r w:rsidRPr="005756A5">
        <w:rPr>
          <w:lang w:val="ru-RU"/>
        </w:rPr>
        <w:tab/>
      </w:r>
      <w:r w:rsidRPr="005756A5">
        <w:rPr>
          <w:rFonts w:ascii="Times New Roman" w:eastAsia="Times New Roman" w:hAnsi="Times New Roman"/>
          <w:b/>
          <w:color w:val="000000"/>
          <w:sz w:val="24"/>
          <w:lang w:val="ru-RU"/>
        </w:rPr>
        <w:t xml:space="preserve">Экологическое воспитание: </w:t>
      </w:r>
      <w:r w:rsidRPr="005756A5">
        <w:rPr>
          <w:lang w:val="ru-RU"/>
        </w:rPr>
        <w:br/>
      </w:r>
      <w:r w:rsidRPr="005756A5">
        <w:rPr>
          <w:lang w:val="ru-RU"/>
        </w:rPr>
        <w:tab/>
      </w:r>
      <w:r w:rsidRPr="005756A5">
        <w:rPr>
          <w:rFonts w:ascii="Times New Roman" w:eastAsia="Times New Roman" w:hAnsi="Times New Roman"/>
          <w:color w:val="000000"/>
          <w:sz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7124B" w:rsidRPr="005756A5" w:rsidRDefault="00606ADB">
      <w:pPr>
        <w:tabs>
          <w:tab w:val="left" w:pos="180"/>
        </w:tabs>
        <w:autoSpaceDE w:val="0"/>
        <w:autoSpaceDN w:val="0"/>
        <w:spacing w:before="70" w:after="0" w:line="286" w:lineRule="auto"/>
        <w:ind w:right="144"/>
        <w:rPr>
          <w:lang w:val="ru-RU"/>
        </w:rPr>
      </w:pPr>
      <w:r w:rsidRPr="005756A5">
        <w:rPr>
          <w:lang w:val="ru-RU"/>
        </w:rPr>
        <w:tab/>
      </w:r>
      <w:r w:rsidRPr="005756A5">
        <w:rPr>
          <w:rFonts w:ascii="Times New Roman" w:eastAsia="Times New Roman" w:hAnsi="Times New Roman"/>
          <w:b/>
          <w:color w:val="000000"/>
          <w:sz w:val="24"/>
          <w:lang w:val="ru-RU"/>
        </w:rPr>
        <w:t xml:space="preserve">Личностные результаты, обеспечивающие адаптацию обучающегося к изменяющимся условиям социальной и природной среды: </w:t>
      </w:r>
      <w:r w:rsidRPr="005756A5">
        <w:rPr>
          <w:lang w:val="ru-RU"/>
        </w:rPr>
        <w:br/>
      </w:r>
      <w:r w:rsidRPr="005756A5">
        <w:rPr>
          <w:lang w:val="ru-RU"/>
        </w:rPr>
        <w:tab/>
      </w:r>
      <w:r w:rsidRPr="005756A5">
        <w:rPr>
          <w:rFonts w:ascii="Times New Roman" w:eastAsia="Times New Roman" w:hAnsi="Times New Roman"/>
          <w:color w:val="000000"/>
          <w:sz w:val="24"/>
          <w:lang w:val="ru-RU"/>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r w:rsidRPr="005756A5">
        <w:rPr>
          <w:lang w:val="ru-RU"/>
        </w:rPr>
        <w:br/>
      </w:r>
      <w:r w:rsidRPr="005756A5">
        <w:rPr>
          <w:lang w:val="ru-RU"/>
        </w:rPr>
        <w:tab/>
      </w:r>
      <w:r w:rsidRPr="005756A5">
        <w:rPr>
          <w:rFonts w:ascii="Times New Roman" w:eastAsia="Times New Roman" w:hAnsi="Times New Roman"/>
          <w:color w:val="000000"/>
          <w:sz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7124B" w:rsidRPr="005756A5" w:rsidRDefault="00F7124B">
      <w:pPr>
        <w:rPr>
          <w:lang w:val="ru-RU"/>
        </w:rPr>
        <w:sectPr w:rsidR="00F7124B" w:rsidRPr="005756A5">
          <w:pgSz w:w="11900" w:h="16840"/>
          <w:pgMar w:top="298" w:right="650" w:bottom="410" w:left="666" w:header="720" w:footer="720" w:gutter="0"/>
          <w:cols w:space="720" w:equalWidth="0">
            <w:col w:w="10584" w:space="0"/>
          </w:cols>
          <w:docGrid w:linePitch="360"/>
        </w:sectPr>
      </w:pPr>
    </w:p>
    <w:p w:rsidR="00F7124B" w:rsidRPr="005756A5" w:rsidRDefault="00F7124B">
      <w:pPr>
        <w:autoSpaceDE w:val="0"/>
        <w:autoSpaceDN w:val="0"/>
        <w:spacing w:after="78" w:line="220" w:lineRule="exact"/>
        <w:rPr>
          <w:lang w:val="ru-RU"/>
        </w:rPr>
      </w:pPr>
    </w:p>
    <w:p w:rsidR="00F7124B" w:rsidRPr="005756A5" w:rsidRDefault="00606ADB">
      <w:pPr>
        <w:autoSpaceDE w:val="0"/>
        <w:autoSpaceDN w:val="0"/>
        <w:spacing w:after="0" w:line="271" w:lineRule="auto"/>
        <w:ind w:firstLine="180"/>
        <w:rPr>
          <w:lang w:val="ru-RU"/>
        </w:rPr>
      </w:pPr>
      <w:r w:rsidRPr="005756A5">
        <w:rPr>
          <w:rFonts w:ascii="Times New Roman" w:eastAsia="Times New Roman" w:hAnsi="Times New Roman"/>
          <w:color w:val="000000"/>
          <w:sz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7124B" w:rsidRPr="005756A5" w:rsidRDefault="00606ADB">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МЕТАПРЕДМЕТНЫЕ РЕЗУЛЬТАТЫ</w:t>
      </w:r>
    </w:p>
    <w:p w:rsidR="00F7124B" w:rsidRPr="005756A5" w:rsidRDefault="00606ADB">
      <w:pPr>
        <w:autoSpaceDE w:val="0"/>
        <w:autoSpaceDN w:val="0"/>
        <w:spacing w:before="166" w:after="0" w:line="271" w:lineRule="auto"/>
        <w:ind w:right="720" w:firstLine="180"/>
        <w:rPr>
          <w:lang w:val="ru-RU"/>
        </w:rPr>
      </w:pPr>
      <w:proofErr w:type="spellStart"/>
      <w:r w:rsidRPr="005756A5">
        <w:rPr>
          <w:rFonts w:ascii="Times New Roman" w:eastAsia="Times New Roman" w:hAnsi="Times New Roman"/>
          <w:color w:val="000000"/>
          <w:sz w:val="24"/>
          <w:lang w:val="ru-RU"/>
        </w:rPr>
        <w:t>Метапредметные</w:t>
      </w:r>
      <w:proofErr w:type="spellEnd"/>
      <w:r w:rsidRPr="005756A5">
        <w:rPr>
          <w:rFonts w:ascii="Times New Roman" w:eastAsia="Times New Roman" w:hAnsi="Times New Roman"/>
          <w:color w:val="000000"/>
          <w:sz w:val="24"/>
          <w:lang w:val="ru-RU"/>
        </w:rPr>
        <w:t xml:space="preserve"> результаты освоения программы учебного предмета «</w:t>
      </w:r>
      <w:proofErr w:type="spellStart"/>
      <w:proofErr w:type="gramStart"/>
      <w:r w:rsidRPr="005756A5">
        <w:rPr>
          <w:rFonts w:ascii="Times New Roman" w:eastAsia="Times New Roman" w:hAnsi="Times New Roman"/>
          <w:color w:val="000000"/>
          <w:sz w:val="24"/>
          <w:lang w:val="ru-RU"/>
        </w:rPr>
        <w:t>Математика»характеризуются</w:t>
      </w:r>
      <w:proofErr w:type="spellEnd"/>
      <w:proofErr w:type="gramEnd"/>
      <w:r w:rsidRPr="005756A5">
        <w:rPr>
          <w:rFonts w:ascii="Times New Roman" w:eastAsia="Times New Roman" w:hAnsi="Times New Roman"/>
          <w:color w:val="000000"/>
          <w:sz w:val="24"/>
          <w:lang w:val="ru-RU"/>
        </w:rPr>
        <w:t xml:space="preserve"> овладением </w:t>
      </w:r>
      <w:r w:rsidRPr="005756A5">
        <w:rPr>
          <w:rFonts w:ascii="Times New Roman" w:eastAsia="Times New Roman" w:hAnsi="Times New Roman"/>
          <w:i/>
          <w:color w:val="000000"/>
          <w:sz w:val="24"/>
          <w:lang w:val="ru-RU"/>
        </w:rPr>
        <w:t xml:space="preserve">универсальными </w:t>
      </w:r>
      <w:r w:rsidRPr="005756A5">
        <w:rPr>
          <w:rFonts w:ascii="Times New Roman" w:eastAsia="Times New Roman" w:hAnsi="Times New Roman"/>
          <w:b/>
          <w:i/>
          <w:color w:val="000000"/>
          <w:sz w:val="24"/>
          <w:lang w:val="ru-RU"/>
        </w:rPr>
        <w:t xml:space="preserve">познавательными </w:t>
      </w:r>
      <w:r w:rsidRPr="005756A5">
        <w:rPr>
          <w:rFonts w:ascii="Times New Roman" w:eastAsia="Times New Roman" w:hAnsi="Times New Roman"/>
          <w:i/>
          <w:color w:val="000000"/>
          <w:sz w:val="24"/>
          <w:lang w:val="ru-RU"/>
        </w:rPr>
        <w:t xml:space="preserve">действиями, универсальными </w:t>
      </w:r>
      <w:r w:rsidRPr="005756A5">
        <w:rPr>
          <w:rFonts w:ascii="Times New Roman" w:eastAsia="Times New Roman" w:hAnsi="Times New Roman"/>
          <w:b/>
          <w:i/>
          <w:color w:val="000000"/>
          <w:sz w:val="24"/>
          <w:lang w:val="ru-RU"/>
        </w:rPr>
        <w:t xml:space="preserve">коммуникативными </w:t>
      </w:r>
      <w:r w:rsidRPr="005756A5">
        <w:rPr>
          <w:rFonts w:ascii="Times New Roman" w:eastAsia="Times New Roman" w:hAnsi="Times New Roman"/>
          <w:i/>
          <w:color w:val="000000"/>
          <w:sz w:val="24"/>
          <w:lang w:val="ru-RU"/>
        </w:rPr>
        <w:t xml:space="preserve">действиями и универсальными </w:t>
      </w:r>
      <w:r w:rsidRPr="005756A5">
        <w:rPr>
          <w:rFonts w:ascii="Times New Roman" w:eastAsia="Times New Roman" w:hAnsi="Times New Roman"/>
          <w:b/>
          <w:i/>
          <w:color w:val="000000"/>
          <w:sz w:val="24"/>
          <w:lang w:val="ru-RU"/>
        </w:rPr>
        <w:t xml:space="preserve">регулятивными </w:t>
      </w:r>
      <w:r w:rsidRPr="005756A5">
        <w:rPr>
          <w:rFonts w:ascii="Times New Roman" w:eastAsia="Times New Roman" w:hAnsi="Times New Roman"/>
          <w:i/>
          <w:color w:val="000000"/>
          <w:sz w:val="24"/>
          <w:lang w:val="ru-RU"/>
        </w:rPr>
        <w:t>действиями.</w:t>
      </w:r>
    </w:p>
    <w:p w:rsidR="00F7124B" w:rsidRPr="005756A5" w:rsidRDefault="00606ADB">
      <w:pPr>
        <w:autoSpaceDE w:val="0"/>
        <w:autoSpaceDN w:val="0"/>
        <w:spacing w:before="190" w:after="0" w:line="271" w:lineRule="auto"/>
        <w:ind w:right="288" w:firstLine="180"/>
        <w:rPr>
          <w:lang w:val="ru-RU"/>
        </w:rPr>
      </w:pPr>
      <w:r w:rsidRPr="005756A5">
        <w:rPr>
          <w:rFonts w:ascii="Times New Roman" w:eastAsia="Times New Roman" w:hAnsi="Times New Roman"/>
          <w:i/>
          <w:color w:val="000000"/>
          <w:sz w:val="24"/>
          <w:lang w:val="ru-RU"/>
        </w:rPr>
        <w:t xml:space="preserve">1) Универсальные </w:t>
      </w:r>
      <w:r w:rsidRPr="005756A5">
        <w:rPr>
          <w:rFonts w:ascii="Times New Roman" w:eastAsia="Times New Roman" w:hAnsi="Times New Roman"/>
          <w:b/>
          <w:i/>
          <w:color w:val="000000"/>
          <w:sz w:val="24"/>
          <w:lang w:val="ru-RU"/>
        </w:rPr>
        <w:t xml:space="preserve">познавательные </w:t>
      </w:r>
      <w:r w:rsidRPr="005756A5">
        <w:rPr>
          <w:rFonts w:ascii="Times New Roman" w:eastAsia="Times New Roman" w:hAnsi="Times New Roman"/>
          <w:i/>
          <w:color w:val="000000"/>
          <w:sz w:val="24"/>
          <w:lang w:val="ru-RU"/>
        </w:rPr>
        <w:t xml:space="preserve">действия обеспечивают формирование </w:t>
      </w:r>
      <w:proofErr w:type="gramStart"/>
      <w:r w:rsidRPr="005756A5">
        <w:rPr>
          <w:rFonts w:ascii="Times New Roman" w:eastAsia="Times New Roman" w:hAnsi="Times New Roman"/>
          <w:i/>
          <w:color w:val="000000"/>
          <w:sz w:val="24"/>
          <w:lang w:val="ru-RU"/>
        </w:rPr>
        <w:t>базовых когнитивных процессов</w:t>
      </w:r>
      <w:proofErr w:type="gramEnd"/>
      <w:r w:rsidRPr="005756A5">
        <w:rPr>
          <w:rFonts w:ascii="Times New Roman" w:eastAsia="Times New Roman" w:hAnsi="Times New Roman"/>
          <w:i/>
          <w:color w:val="000000"/>
          <w:sz w:val="24"/>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p>
    <w:p w:rsidR="00F7124B" w:rsidRPr="005756A5" w:rsidRDefault="00606ADB">
      <w:pPr>
        <w:autoSpaceDE w:val="0"/>
        <w:autoSpaceDN w:val="0"/>
        <w:spacing w:before="192" w:after="0" w:line="230" w:lineRule="auto"/>
        <w:ind w:left="180"/>
        <w:rPr>
          <w:lang w:val="ru-RU"/>
        </w:rPr>
      </w:pPr>
      <w:r w:rsidRPr="005756A5">
        <w:rPr>
          <w:rFonts w:ascii="Times New Roman" w:eastAsia="Times New Roman" w:hAnsi="Times New Roman"/>
          <w:b/>
          <w:color w:val="000000"/>
          <w:sz w:val="24"/>
          <w:lang w:val="ru-RU"/>
        </w:rPr>
        <w:t>Базовые логические действия:</w:t>
      </w:r>
    </w:p>
    <w:p w:rsidR="00F7124B" w:rsidRPr="005756A5" w:rsidRDefault="00606ADB">
      <w:pPr>
        <w:autoSpaceDE w:val="0"/>
        <w:autoSpaceDN w:val="0"/>
        <w:spacing w:before="178" w:after="0" w:line="262" w:lineRule="auto"/>
        <w:ind w:left="420" w:right="576"/>
        <w:rPr>
          <w:lang w:val="ru-RU"/>
        </w:rPr>
      </w:pPr>
      <w:r w:rsidRPr="005756A5">
        <w:rPr>
          <w:rFonts w:ascii="Times New Roman" w:eastAsia="Times New Roman" w:hAnsi="Times New Roman"/>
          <w:color w:val="000000"/>
          <w:sz w:val="24"/>
          <w:lang w:val="ru-RU"/>
        </w:rPr>
        <w:t xml:space="preserve">—  выявлять и характеризовать существенные признаки математических объектов, понятий, отношений между понятиями; </w:t>
      </w:r>
    </w:p>
    <w:p w:rsidR="00F7124B" w:rsidRPr="005756A5" w:rsidRDefault="00606ADB">
      <w:pPr>
        <w:autoSpaceDE w:val="0"/>
        <w:autoSpaceDN w:val="0"/>
        <w:spacing w:before="190" w:after="0" w:line="262" w:lineRule="auto"/>
        <w:ind w:left="420" w:right="144"/>
        <w:rPr>
          <w:lang w:val="ru-RU"/>
        </w:rPr>
      </w:pPr>
      <w:r w:rsidRPr="005756A5">
        <w:rPr>
          <w:rFonts w:ascii="Times New Roman" w:eastAsia="Times New Roman" w:hAnsi="Times New Roman"/>
          <w:color w:val="000000"/>
          <w:sz w:val="24"/>
          <w:lang w:val="ru-RU"/>
        </w:rPr>
        <w:t xml:space="preserve">—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F7124B" w:rsidRPr="005756A5" w:rsidRDefault="00606ADB">
      <w:pPr>
        <w:autoSpaceDE w:val="0"/>
        <w:autoSpaceDN w:val="0"/>
        <w:spacing w:before="190" w:after="0" w:line="262" w:lineRule="auto"/>
        <w:ind w:left="420" w:right="1584"/>
        <w:rPr>
          <w:lang w:val="ru-RU"/>
        </w:rPr>
      </w:pPr>
      <w:r w:rsidRPr="005756A5">
        <w:rPr>
          <w:rFonts w:ascii="Times New Roman" w:eastAsia="Times New Roman" w:hAnsi="Times New Roman"/>
          <w:color w:val="000000"/>
          <w:sz w:val="24"/>
          <w:lang w:val="ru-RU"/>
        </w:rPr>
        <w:t xml:space="preserve">—  воспринимать, формулировать и преобразовывать суждения: утвердительные и отрицательные, единичные, частные и общие; </w:t>
      </w:r>
    </w:p>
    <w:p w:rsidR="00F7124B" w:rsidRPr="005756A5" w:rsidRDefault="00606ADB">
      <w:pPr>
        <w:autoSpaceDE w:val="0"/>
        <w:autoSpaceDN w:val="0"/>
        <w:spacing w:before="190" w:after="0" w:line="262" w:lineRule="auto"/>
        <w:ind w:left="420" w:right="144"/>
        <w:rPr>
          <w:lang w:val="ru-RU"/>
        </w:rPr>
      </w:pPr>
      <w:r w:rsidRPr="005756A5">
        <w:rPr>
          <w:rFonts w:ascii="Times New Roman" w:eastAsia="Times New Roman" w:hAnsi="Times New Roman"/>
          <w:color w:val="000000"/>
          <w:sz w:val="24"/>
          <w:lang w:val="ru-RU"/>
        </w:rPr>
        <w:t xml:space="preserve">—  условные; выявлять математические закономерности, взаимосвязи и противоречия в фактах, данных, наблюдениях и утверждениях; </w:t>
      </w:r>
    </w:p>
    <w:p w:rsidR="00F7124B" w:rsidRPr="005756A5" w:rsidRDefault="00606ADB">
      <w:pPr>
        <w:autoSpaceDE w:val="0"/>
        <w:autoSpaceDN w:val="0"/>
        <w:spacing w:before="190" w:after="0" w:line="230" w:lineRule="auto"/>
        <w:ind w:left="420"/>
        <w:rPr>
          <w:lang w:val="ru-RU"/>
        </w:rPr>
      </w:pPr>
      <w:r w:rsidRPr="005756A5">
        <w:rPr>
          <w:rFonts w:ascii="Times New Roman" w:eastAsia="Times New Roman" w:hAnsi="Times New Roman"/>
          <w:color w:val="000000"/>
          <w:sz w:val="24"/>
          <w:lang w:val="ru-RU"/>
        </w:rPr>
        <w:t xml:space="preserve">—  предлагать критерии для выявления закономерностей и противоречий; </w:t>
      </w:r>
    </w:p>
    <w:p w:rsidR="00F7124B" w:rsidRPr="005756A5" w:rsidRDefault="00606ADB">
      <w:pPr>
        <w:autoSpaceDE w:val="0"/>
        <w:autoSpaceDN w:val="0"/>
        <w:spacing w:before="190" w:after="0" w:line="262" w:lineRule="auto"/>
        <w:ind w:left="420" w:right="1584"/>
        <w:rPr>
          <w:lang w:val="ru-RU"/>
        </w:rPr>
      </w:pPr>
      <w:r w:rsidRPr="005756A5">
        <w:rPr>
          <w:rFonts w:ascii="Times New Roman" w:eastAsia="Times New Roman" w:hAnsi="Times New Roman"/>
          <w:color w:val="000000"/>
          <w:sz w:val="24"/>
          <w:lang w:val="ru-RU"/>
        </w:rPr>
        <w:t xml:space="preserve">—  делать выводы с использованием законов логики, дедуктивных и индуктивных умозаключений, умозаключений по аналогии; </w:t>
      </w:r>
    </w:p>
    <w:p w:rsidR="00F7124B" w:rsidRPr="005756A5" w:rsidRDefault="00606ADB">
      <w:pPr>
        <w:autoSpaceDE w:val="0"/>
        <w:autoSpaceDN w:val="0"/>
        <w:spacing w:before="190" w:after="0" w:line="271" w:lineRule="auto"/>
        <w:ind w:left="420" w:right="144"/>
        <w:rPr>
          <w:lang w:val="ru-RU"/>
        </w:rPr>
      </w:pPr>
      <w:r w:rsidRPr="005756A5">
        <w:rPr>
          <w:rFonts w:ascii="Times New Roman" w:eastAsia="Times New Roman" w:hAnsi="Times New Roman"/>
          <w:color w:val="000000"/>
          <w:sz w:val="24"/>
          <w:lang w:val="ru-RU"/>
        </w:rPr>
        <w:t xml:space="preserve">—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756A5">
        <w:rPr>
          <w:rFonts w:ascii="Times New Roman" w:eastAsia="Times New Roman" w:hAnsi="Times New Roman"/>
          <w:color w:val="000000"/>
          <w:sz w:val="24"/>
          <w:lang w:val="ru-RU"/>
        </w:rPr>
        <w:t>контрпримеры</w:t>
      </w:r>
      <w:proofErr w:type="spellEnd"/>
      <w:r w:rsidRPr="005756A5">
        <w:rPr>
          <w:rFonts w:ascii="Times New Roman" w:eastAsia="Times New Roman" w:hAnsi="Times New Roman"/>
          <w:color w:val="000000"/>
          <w:sz w:val="24"/>
          <w:lang w:val="ru-RU"/>
        </w:rPr>
        <w:t xml:space="preserve">; </w:t>
      </w:r>
    </w:p>
    <w:p w:rsidR="00F7124B" w:rsidRPr="005756A5" w:rsidRDefault="00606ADB">
      <w:pPr>
        <w:autoSpaceDE w:val="0"/>
        <w:autoSpaceDN w:val="0"/>
        <w:spacing w:before="190" w:after="0" w:line="271" w:lineRule="auto"/>
        <w:ind w:left="420" w:right="1152"/>
        <w:rPr>
          <w:lang w:val="ru-RU"/>
        </w:rPr>
      </w:pPr>
      <w:r w:rsidRPr="005756A5">
        <w:rPr>
          <w:rFonts w:ascii="Times New Roman" w:eastAsia="Times New Roman" w:hAnsi="Times New Roman"/>
          <w:color w:val="000000"/>
          <w:sz w:val="24"/>
          <w:lang w:val="ru-RU"/>
        </w:rPr>
        <w:t>—  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7124B" w:rsidRPr="005756A5" w:rsidRDefault="00606ADB">
      <w:pPr>
        <w:autoSpaceDE w:val="0"/>
        <w:autoSpaceDN w:val="0"/>
        <w:spacing w:before="180" w:after="0" w:line="230" w:lineRule="auto"/>
        <w:ind w:left="180"/>
        <w:rPr>
          <w:lang w:val="ru-RU"/>
        </w:rPr>
      </w:pPr>
      <w:r w:rsidRPr="005756A5">
        <w:rPr>
          <w:rFonts w:ascii="Times New Roman" w:eastAsia="Times New Roman" w:hAnsi="Times New Roman"/>
          <w:b/>
          <w:color w:val="000000"/>
          <w:sz w:val="24"/>
          <w:lang w:val="ru-RU"/>
        </w:rPr>
        <w:t>Базовые исследовательские действия:</w:t>
      </w:r>
    </w:p>
    <w:p w:rsidR="00F7124B" w:rsidRPr="005756A5" w:rsidRDefault="00606ADB">
      <w:pPr>
        <w:autoSpaceDE w:val="0"/>
        <w:autoSpaceDN w:val="0"/>
        <w:spacing w:before="178" w:after="0" w:line="230" w:lineRule="auto"/>
        <w:ind w:left="420"/>
        <w:rPr>
          <w:lang w:val="ru-RU"/>
        </w:rPr>
      </w:pPr>
      <w:r w:rsidRPr="005756A5">
        <w:rPr>
          <w:rFonts w:ascii="Times New Roman" w:eastAsia="Times New Roman" w:hAnsi="Times New Roman"/>
          <w:color w:val="000000"/>
          <w:sz w:val="24"/>
          <w:lang w:val="ru-RU"/>
        </w:rPr>
        <w:t xml:space="preserve">—  использовать вопросы как исследовательский инструмент познания; </w:t>
      </w:r>
    </w:p>
    <w:p w:rsidR="00F7124B" w:rsidRPr="005756A5" w:rsidRDefault="00606ADB">
      <w:pPr>
        <w:autoSpaceDE w:val="0"/>
        <w:autoSpaceDN w:val="0"/>
        <w:spacing w:before="190" w:after="0" w:line="262" w:lineRule="auto"/>
        <w:ind w:left="420" w:right="1296"/>
        <w:rPr>
          <w:lang w:val="ru-RU"/>
        </w:rPr>
      </w:pPr>
      <w:r w:rsidRPr="005756A5">
        <w:rPr>
          <w:rFonts w:ascii="Times New Roman" w:eastAsia="Times New Roman" w:hAnsi="Times New Roman"/>
          <w:color w:val="000000"/>
          <w:sz w:val="24"/>
          <w:lang w:val="ru-RU"/>
        </w:rPr>
        <w:t xml:space="preserve">—  формулировать вопросы, фиксирующие противоречие, проблему, самостоятельно устанавливать искомое и данное, формировать гипотезу, </w:t>
      </w:r>
    </w:p>
    <w:p w:rsidR="00F7124B" w:rsidRPr="005756A5" w:rsidRDefault="00606ADB">
      <w:pPr>
        <w:autoSpaceDE w:val="0"/>
        <w:autoSpaceDN w:val="0"/>
        <w:spacing w:before="190" w:after="0" w:line="230" w:lineRule="auto"/>
        <w:ind w:left="420"/>
        <w:rPr>
          <w:lang w:val="ru-RU"/>
        </w:rPr>
      </w:pPr>
      <w:r w:rsidRPr="005756A5">
        <w:rPr>
          <w:rFonts w:ascii="Times New Roman" w:eastAsia="Times New Roman" w:hAnsi="Times New Roman"/>
          <w:color w:val="000000"/>
          <w:sz w:val="24"/>
          <w:lang w:val="ru-RU"/>
        </w:rPr>
        <w:t>—  аргументировать свою позицию, мнение;</w:t>
      </w:r>
    </w:p>
    <w:p w:rsidR="00F7124B" w:rsidRPr="005756A5" w:rsidRDefault="00606ADB">
      <w:pPr>
        <w:autoSpaceDE w:val="0"/>
        <w:autoSpaceDN w:val="0"/>
        <w:spacing w:before="190" w:after="0" w:line="271" w:lineRule="auto"/>
        <w:ind w:left="420" w:right="288"/>
        <w:rPr>
          <w:lang w:val="ru-RU"/>
        </w:rPr>
      </w:pPr>
      <w:r w:rsidRPr="005756A5">
        <w:rPr>
          <w:rFonts w:ascii="Times New Roman" w:eastAsia="Times New Roman" w:hAnsi="Times New Roman"/>
          <w:color w:val="000000"/>
          <w:sz w:val="24"/>
          <w:lang w:val="ru-RU"/>
        </w:rPr>
        <w:t xml:space="preserve">—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F7124B" w:rsidRPr="005756A5" w:rsidRDefault="00606ADB">
      <w:pPr>
        <w:autoSpaceDE w:val="0"/>
        <w:autoSpaceDN w:val="0"/>
        <w:spacing w:before="190" w:after="0"/>
        <w:ind w:left="420" w:right="144"/>
        <w:rPr>
          <w:lang w:val="ru-RU"/>
        </w:rPr>
      </w:pPr>
      <w:r w:rsidRPr="005756A5">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F7124B" w:rsidRPr="005756A5" w:rsidRDefault="00F7124B">
      <w:pPr>
        <w:rPr>
          <w:lang w:val="ru-RU"/>
        </w:rPr>
        <w:sectPr w:rsidR="00F7124B" w:rsidRPr="005756A5">
          <w:pgSz w:w="11900" w:h="16840"/>
          <w:pgMar w:top="298" w:right="668" w:bottom="348" w:left="666" w:header="720" w:footer="720" w:gutter="0"/>
          <w:cols w:space="720" w:equalWidth="0">
            <w:col w:w="10566" w:space="0"/>
          </w:cols>
          <w:docGrid w:linePitch="360"/>
        </w:sectPr>
      </w:pPr>
    </w:p>
    <w:p w:rsidR="00F7124B" w:rsidRPr="005756A5" w:rsidRDefault="00F7124B">
      <w:pPr>
        <w:autoSpaceDE w:val="0"/>
        <w:autoSpaceDN w:val="0"/>
        <w:spacing w:after="78" w:line="220" w:lineRule="exact"/>
        <w:rPr>
          <w:lang w:val="ru-RU"/>
        </w:rPr>
      </w:pPr>
    </w:p>
    <w:p w:rsidR="00F7124B" w:rsidRPr="005756A5" w:rsidRDefault="00606ADB">
      <w:pPr>
        <w:autoSpaceDE w:val="0"/>
        <w:autoSpaceDN w:val="0"/>
        <w:spacing w:after="0" w:line="230" w:lineRule="auto"/>
        <w:ind w:left="180"/>
        <w:rPr>
          <w:lang w:val="ru-RU"/>
        </w:rPr>
      </w:pPr>
      <w:r w:rsidRPr="005756A5">
        <w:rPr>
          <w:rFonts w:ascii="Times New Roman" w:eastAsia="Times New Roman" w:hAnsi="Times New Roman"/>
          <w:b/>
          <w:color w:val="000000"/>
          <w:sz w:val="24"/>
          <w:lang w:val="ru-RU"/>
        </w:rPr>
        <w:t>Работа с информацией:</w:t>
      </w:r>
    </w:p>
    <w:p w:rsidR="00F7124B" w:rsidRPr="005756A5" w:rsidRDefault="00606ADB">
      <w:pPr>
        <w:autoSpaceDE w:val="0"/>
        <w:autoSpaceDN w:val="0"/>
        <w:spacing w:before="178" w:after="0" w:line="262" w:lineRule="auto"/>
        <w:ind w:left="420"/>
        <w:rPr>
          <w:lang w:val="ru-RU"/>
        </w:rPr>
      </w:pPr>
      <w:r w:rsidRPr="005756A5">
        <w:rPr>
          <w:rFonts w:ascii="Times New Roman" w:eastAsia="Times New Roman" w:hAnsi="Times New Roman"/>
          <w:color w:val="000000"/>
          <w:sz w:val="24"/>
          <w:lang w:val="ru-RU"/>
        </w:rPr>
        <w:t xml:space="preserve">—  выявлять недостаточность и избыточность информации, данных, необходимых для решения задачи; </w:t>
      </w:r>
    </w:p>
    <w:p w:rsidR="00F7124B" w:rsidRPr="005756A5" w:rsidRDefault="00606ADB">
      <w:pPr>
        <w:autoSpaceDE w:val="0"/>
        <w:autoSpaceDN w:val="0"/>
        <w:spacing w:before="190" w:after="0" w:line="262" w:lineRule="auto"/>
        <w:ind w:left="420" w:right="288"/>
        <w:rPr>
          <w:lang w:val="ru-RU"/>
        </w:rPr>
      </w:pPr>
      <w:r w:rsidRPr="005756A5">
        <w:rPr>
          <w:rFonts w:ascii="Times New Roman" w:eastAsia="Times New Roman" w:hAnsi="Times New Roman"/>
          <w:color w:val="000000"/>
          <w:sz w:val="24"/>
          <w:lang w:val="ru-RU"/>
        </w:rPr>
        <w:t xml:space="preserve">—  выбирать, анализировать, систематизировать и интерпретировать информацию различных видов и форм представления; </w:t>
      </w:r>
    </w:p>
    <w:p w:rsidR="00F7124B" w:rsidRPr="005756A5" w:rsidRDefault="00606ADB">
      <w:pPr>
        <w:autoSpaceDE w:val="0"/>
        <w:autoSpaceDN w:val="0"/>
        <w:spacing w:before="190" w:after="0" w:line="262" w:lineRule="auto"/>
        <w:ind w:left="420" w:right="144"/>
        <w:rPr>
          <w:lang w:val="ru-RU"/>
        </w:rPr>
      </w:pPr>
      <w:r w:rsidRPr="005756A5">
        <w:rPr>
          <w:rFonts w:ascii="Times New Roman" w:eastAsia="Times New Roman" w:hAnsi="Times New Roman"/>
          <w:color w:val="000000"/>
          <w:sz w:val="24"/>
          <w:lang w:val="ru-RU"/>
        </w:rPr>
        <w:t xml:space="preserve">—  выбирать форму представления информации и иллюстрировать решаемые задачи схемами, диаграммами, иной графикой и их комбинациями; </w:t>
      </w:r>
    </w:p>
    <w:p w:rsidR="00F7124B" w:rsidRPr="005756A5" w:rsidRDefault="00606ADB">
      <w:pPr>
        <w:autoSpaceDE w:val="0"/>
        <w:autoSpaceDN w:val="0"/>
        <w:spacing w:before="190" w:after="0" w:line="262" w:lineRule="auto"/>
        <w:ind w:left="420" w:right="1296"/>
        <w:rPr>
          <w:lang w:val="ru-RU"/>
        </w:rPr>
      </w:pPr>
      <w:r w:rsidRPr="005756A5">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F7124B" w:rsidRPr="005756A5" w:rsidRDefault="00606ADB">
      <w:pPr>
        <w:tabs>
          <w:tab w:val="left" w:pos="180"/>
        </w:tabs>
        <w:autoSpaceDE w:val="0"/>
        <w:autoSpaceDN w:val="0"/>
        <w:spacing w:before="180" w:after="0" w:line="262" w:lineRule="auto"/>
        <w:ind w:right="288"/>
        <w:rPr>
          <w:lang w:val="ru-RU"/>
        </w:rPr>
      </w:pPr>
      <w:r w:rsidRPr="005756A5">
        <w:rPr>
          <w:lang w:val="ru-RU"/>
        </w:rPr>
        <w:tab/>
      </w:r>
      <w:r w:rsidRPr="005756A5">
        <w:rPr>
          <w:rFonts w:ascii="Times New Roman" w:eastAsia="Times New Roman" w:hAnsi="Times New Roman"/>
          <w:i/>
          <w:color w:val="000000"/>
          <w:sz w:val="24"/>
          <w:lang w:val="ru-RU"/>
        </w:rPr>
        <w:t xml:space="preserve">2)  Универсальные </w:t>
      </w:r>
      <w:r w:rsidRPr="005756A5">
        <w:rPr>
          <w:rFonts w:ascii="Times New Roman" w:eastAsia="Times New Roman" w:hAnsi="Times New Roman"/>
          <w:b/>
          <w:i/>
          <w:color w:val="000000"/>
          <w:sz w:val="24"/>
          <w:lang w:val="ru-RU"/>
        </w:rPr>
        <w:t xml:space="preserve">коммуникативные </w:t>
      </w:r>
      <w:r w:rsidRPr="005756A5">
        <w:rPr>
          <w:rFonts w:ascii="Times New Roman" w:eastAsia="Times New Roman" w:hAnsi="Times New Roman"/>
          <w:i/>
          <w:color w:val="000000"/>
          <w:sz w:val="24"/>
          <w:lang w:val="ru-RU"/>
        </w:rPr>
        <w:t xml:space="preserve">действия обеспечивают </w:t>
      </w:r>
      <w:proofErr w:type="spellStart"/>
      <w:r w:rsidRPr="005756A5">
        <w:rPr>
          <w:rFonts w:ascii="Times New Roman" w:eastAsia="Times New Roman" w:hAnsi="Times New Roman"/>
          <w:i/>
          <w:color w:val="000000"/>
          <w:sz w:val="24"/>
          <w:lang w:val="ru-RU"/>
        </w:rPr>
        <w:t>сформированность</w:t>
      </w:r>
      <w:proofErr w:type="spellEnd"/>
      <w:r w:rsidRPr="005756A5">
        <w:rPr>
          <w:rFonts w:ascii="Times New Roman" w:eastAsia="Times New Roman" w:hAnsi="Times New Roman"/>
          <w:i/>
          <w:color w:val="000000"/>
          <w:sz w:val="24"/>
          <w:lang w:val="ru-RU"/>
        </w:rPr>
        <w:t xml:space="preserve"> социальных навыков обучающихся.</w:t>
      </w:r>
    </w:p>
    <w:p w:rsidR="00F7124B" w:rsidRPr="005756A5" w:rsidRDefault="00606ADB">
      <w:pPr>
        <w:autoSpaceDE w:val="0"/>
        <w:autoSpaceDN w:val="0"/>
        <w:spacing w:before="190" w:after="0" w:line="230" w:lineRule="auto"/>
        <w:ind w:left="180"/>
        <w:rPr>
          <w:lang w:val="ru-RU"/>
        </w:rPr>
      </w:pPr>
      <w:r w:rsidRPr="005756A5">
        <w:rPr>
          <w:rFonts w:ascii="Times New Roman" w:eastAsia="Times New Roman" w:hAnsi="Times New Roman"/>
          <w:b/>
          <w:color w:val="000000"/>
          <w:sz w:val="24"/>
          <w:lang w:val="ru-RU"/>
        </w:rPr>
        <w:t>Общение:</w:t>
      </w:r>
    </w:p>
    <w:p w:rsidR="00F7124B" w:rsidRPr="005756A5" w:rsidRDefault="00606ADB">
      <w:pPr>
        <w:autoSpaceDE w:val="0"/>
        <w:autoSpaceDN w:val="0"/>
        <w:spacing w:before="178" w:after="0" w:line="230" w:lineRule="auto"/>
        <w:ind w:left="420"/>
        <w:rPr>
          <w:lang w:val="ru-RU"/>
        </w:rPr>
      </w:pPr>
      <w:r w:rsidRPr="005756A5">
        <w:rPr>
          <w:rFonts w:ascii="Times New Roman" w:eastAsia="Times New Roman" w:hAnsi="Times New Roman"/>
          <w:color w:val="000000"/>
          <w:sz w:val="24"/>
          <w:lang w:val="ru-RU"/>
        </w:rPr>
        <w:t xml:space="preserve">—  воспринимать и формулировать суждения в соответствии с условиями и целями общения; </w:t>
      </w:r>
    </w:p>
    <w:p w:rsidR="00F7124B" w:rsidRPr="005756A5" w:rsidRDefault="00606ADB">
      <w:pPr>
        <w:autoSpaceDE w:val="0"/>
        <w:autoSpaceDN w:val="0"/>
        <w:spacing w:before="190" w:after="0"/>
        <w:ind w:left="420" w:right="144"/>
        <w:rPr>
          <w:lang w:val="ru-RU"/>
        </w:rPr>
      </w:pPr>
      <w:r w:rsidRPr="005756A5">
        <w:rPr>
          <w:rFonts w:ascii="Times New Roman" w:eastAsia="Times New Roman" w:hAnsi="Times New Roman"/>
          <w:color w:val="000000"/>
          <w:sz w:val="24"/>
          <w:lang w:val="ru-RU"/>
        </w:rPr>
        <w:t xml:space="preserve">—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F7124B" w:rsidRPr="005756A5" w:rsidRDefault="00606ADB">
      <w:pPr>
        <w:autoSpaceDE w:val="0"/>
        <w:autoSpaceDN w:val="0"/>
        <w:spacing w:before="190" w:after="0" w:line="262" w:lineRule="auto"/>
        <w:ind w:left="420" w:right="720"/>
        <w:rPr>
          <w:lang w:val="ru-RU"/>
        </w:rPr>
      </w:pPr>
      <w:r w:rsidRPr="005756A5">
        <w:rPr>
          <w:rFonts w:ascii="Times New Roman" w:eastAsia="Times New Roman" w:hAnsi="Times New Roman"/>
          <w:color w:val="000000"/>
          <w:sz w:val="24"/>
          <w:lang w:val="ru-RU"/>
        </w:rPr>
        <w:t xml:space="preserve">—  сопоставлять свои суждения с суждениями других участников диалога, обнаруживать различие и сходство позиций; </w:t>
      </w:r>
    </w:p>
    <w:p w:rsidR="00F7124B" w:rsidRPr="005756A5" w:rsidRDefault="00606ADB">
      <w:pPr>
        <w:autoSpaceDE w:val="0"/>
        <w:autoSpaceDN w:val="0"/>
        <w:spacing w:before="190" w:after="0" w:line="230" w:lineRule="auto"/>
        <w:ind w:left="420"/>
        <w:rPr>
          <w:lang w:val="ru-RU"/>
        </w:rPr>
      </w:pPr>
      <w:r w:rsidRPr="005756A5">
        <w:rPr>
          <w:rFonts w:ascii="Times New Roman" w:eastAsia="Times New Roman" w:hAnsi="Times New Roman"/>
          <w:color w:val="000000"/>
          <w:sz w:val="24"/>
          <w:lang w:val="ru-RU"/>
        </w:rPr>
        <w:t xml:space="preserve">—  в корректной форме формулировать разногласия, свои возражения; </w:t>
      </w:r>
    </w:p>
    <w:p w:rsidR="00F7124B" w:rsidRPr="005756A5" w:rsidRDefault="00606ADB">
      <w:pPr>
        <w:autoSpaceDE w:val="0"/>
        <w:autoSpaceDN w:val="0"/>
        <w:spacing w:before="190" w:after="0" w:line="230" w:lineRule="auto"/>
        <w:ind w:left="420"/>
        <w:rPr>
          <w:lang w:val="ru-RU"/>
        </w:rPr>
      </w:pPr>
      <w:r w:rsidRPr="005756A5">
        <w:rPr>
          <w:rFonts w:ascii="Times New Roman" w:eastAsia="Times New Roman" w:hAnsi="Times New Roman"/>
          <w:color w:val="000000"/>
          <w:sz w:val="24"/>
          <w:lang w:val="ru-RU"/>
        </w:rPr>
        <w:t xml:space="preserve">—  представлять результаты решения задачи, эксперимента, исследования, проекта; </w:t>
      </w:r>
    </w:p>
    <w:p w:rsidR="00F7124B" w:rsidRPr="005756A5" w:rsidRDefault="00606ADB">
      <w:pPr>
        <w:autoSpaceDE w:val="0"/>
        <w:autoSpaceDN w:val="0"/>
        <w:spacing w:before="190" w:after="0" w:line="262" w:lineRule="auto"/>
        <w:ind w:left="420" w:right="144"/>
        <w:rPr>
          <w:lang w:val="ru-RU"/>
        </w:rPr>
      </w:pPr>
      <w:r w:rsidRPr="005756A5">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w:t>
      </w:r>
    </w:p>
    <w:p w:rsidR="00F7124B" w:rsidRPr="005756A5" w:rsidRDefault="00606ADB">
      <w:pPr>
        <w:autoSpaceDE w:val="0"/>
        <w:autoSpaceDN w:val="0"/>
        <w:spacing w:before="178" w:after="0" w:line="230" w:lineRule="auto"/>
        <w:ind w:left="180"/>
        <w:rPr>
          <w:lang w:val="ru-RU"/>
        </w:rPr>
      </w:pPr>
      <w:r w:rsidRPr="005756A5">
        <w:rPr>
          <w:rFonts w:ascii="Times New Roman" w:eastAsia="Times New Roman" w:hAnsi="Times New Roman"/>
          <w:b/>
          <w:color w:val="000000"/>
          <w:sz w:val="24"/>
          <w:lang w:val="ru-RU"/>
        </w:rPr>
        <w:t>Сотрудничество:</w:t>
      </w:r>
    </w:p>
    <w:p w:rsidR="00F7124B" w:rsidRPr="005756A5" w:rsidRDefault="00606ADB">
      <w:pPr>
        <w:autoSpaceDE w:val="0"/>
        <w:autoSpaceDN w:val="0"/>
        <w:spacing w:before="178" w:after="0" w:line="262" w:lineRule="auto"/>
        <w:ind w:left="420" w:right="144"/>
        <w:rPr>
          <w:lang w:val="ru-RU"/>
        </w:rPr>
      </w:pPr>
      <w:r w:rsidRPr="005756A5">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учебных математических задач; </w:t>
      </w:r>
    </w:p>
    <w:p w:rsidR="00F7124B" w:rsidRPr="005756A5" w:rsidRDefault="00606ADB">
      <w:pPr>
        <w:autoSpaceDE w:val="0"/>
        <w:autoSpaceDN w:val="0"/>
        <w:spacing w:before="192" w:after="0" w:line="262" w:lineRule="auto"/>
        <w:ind w:left="420" w:right="288"/>
        <w:rPr>
          <w:lang w:val="ru-RU"/>
        </w:rPr>
      </w:pPr>
      <w:r w:rsidRPr="005756A5">
        <w:rPr>
          <w:rFonts w:ascii="Times New Roman" w:eastAsia="Times New Roman" w:hAnsi="Times New Roman"/>
          <w:color w:val="000000"/>
          <w:sz w:val="24"/>
          <w:lang w:val="ru-RU"/>
        </w:rPr>
        <w:t xml:space="preserve">—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F7124B" w:rsidRPr="005756A5" w:rsidRDefault="00606ADB">
      <w:pPr>
        <w:autoSpaceDE w:val="0"/>
        <w:autoSpaceDN w:val="0"/>
        <w:spacing w:before="190" w:after="0" w:line="262" w:lineRule="auto"/>
        <w:ind w:left="420"/>
        <w:rPr>
          <w:lang w:val="ru-RU"/>
        </w:rPr>
      </w:pPr>
      <w:r w:rsidRPr="005756A5">
        <w:rPr>
          <w:rFonts w:ascii="Times New Roman" w:eastAsia="Times New Roman" w:hAnsi="Times New Roman"/>
          <w:color w:val="000000"/>
          <w:sz w:val="24"/>
          <w:lang w:val="ru-RU"/>
        </w:rPr>
        <w:t xml:space="preserve">—  обобщать мнения нескольких людей; участвовать в групповых формах работы (обсуждения, обмен мнениями, мозговые штурмы и др.); </w:t>
      </w:r>
    </w:p>
    <w:p w:rsidR="00F7124B" w:rsidRPr="005756A5" w:rsidRDefault="00606ADB">
      <w:pPr>
        <w:autoSpaceDE w:val="0"/>
        <w:autoSpaceDN w:val="0"/>
        <w:spacing w:before="190" w:after="0" w:line="230" w:lineRule="auto"/>
        <w:ind w:left="420"/>
        <w:rPr>
          <w:lang w:val="ru-RU"/>
        </w:rPr>
      </w:pPr>
      <w:r w:rsidRPr="005756A5">
        <w:rPr>
          <w:rFonts w:ascii="Times New Roman" w:eastAsia="Times New Roman" w:hAnsi="Times New Roman"/>
          <w:color w:val="000000"/>
          <w:sz w:val="24"/>
          <w:lang w:val="ru-RU"/>
        </w:rPr>
        <w:t xml:space="preserve">—  выполнять свою часть работы и координировать свои действия с другими членами команды; </w:t>
      </w:r>
    </w:p>
    <w:p w:rsidR="00F7124B" w:rsidRPr="005756A5" w:rsidRDefault="00606ADB">
      <w:pPr>
        <w:autoSpaceDE w:val="0"/>
        <w:autoSpaceDN w:val="0"/>
        <w:spacing w:before="190" w:after="0" w:line="262" w:lineRule="auto"/>
        <w:ind w:left="420" w:right="576"/>
        <w:rPr>
          <w:lang w:val="ru-RU"/>
        </w:rPr>
      </w:pPr>
      <w:r w:rsidRPr="005756A5">
        <w:rPr>
          <w:rFonts w:ascii="Times New Roman" w:eastAsia="Times New Roman" w:hAnsi="Times New Roman"/>
          <w:color w:val="000000"/>
          <w:sz w:val="24"/>
          <w:lang w:val="ru-RU"/>
        </w:rPr>
        <w:t>—  оценивать качество своего вклада в общий продукт по критериям, сформулированным участниками взаимодействия.</w:t>
      </w:r>
    </w:p>
    <w:p w:rsidR="00F7124B" w:rsidRPr="005756A5" w:rsidRDefault="00606ADB">
      <w:pPr>
        <w:tabs>
          <w:tab w:val="left" w:pos="180"/>
        </w:tabs>
        <w:autoSpaceDE w:val="0"/>
        <w:autoSpaceDN w:val="0"/>
        <w:spacing w:before="178" w:after="0" w:line="262" w:lineRule="auto"/>
        <w:ind w:right="144"/>
        <w:rPr>
          <w:lang w:val="ru-RU"/>
        </w:rPr>
      </w:pPr>
      <w:r w:rsidRPr="005756A5">
        <w:rPr>
          <w:lang w:val="ru-RU"/>
        </w:rPr>
        <w:tab/>
      </w:r>
      <w:r w:rsidRPr="005756A5">
        <w:rPr>
          <w:rFonts w:ascii="Times New Roman" w:eastAsia="Times New Roman" w:hAnsi="Times New Roman"/>
          <w:i/>
          <w:color w:val="000000"/>
          <w:sz w:val="24"/>
          <w:lang w:val="ru-RU"/>
        </w:rPr>
        <w:t xml:space="preserve">3)  Универсальные </w:t>
      </w:r>
      <w:r w:rsidRPr="005756A5">
        <w:rPr>
          <w:rFonts w:ascii="Times New Roman" w:eastAsia="Times New Roman" w:hAnsi="Times New Roman"/>
          <w:b/>
          <w:i/>
          <w:color w:val="000000"/>
          <w:sz w:val="24"/>
          <w:lang w:val="ru-RU"/>
        </w:rPr>
        <w:t xml:space="preserve">регулятивные </w:t>
      </w:r>
      <w:r w:rsidRPr="005756A5">
        <w:rPr>
          <w:rFonts w:ascii="Times New Roman" w:eastAsia="Times New Roman" w:hAnsi="Times New Roman"/>
          <w:i/>
          <w:color w:val="000000"/>
          <w:sz w:val="24"/>
          <w:lang w:val="ru-RU"/>
        </w:rPr>
        <w:t>действия обеспечивают формирование смысловых установок и жизненных навыков личности.</w:t>
      </w:r>
    </w:p>
    <w:p w:rsidR="00F7124B" w:rsidRPr="005756A5" w:rsidRDefault="00606ADB">
      <w:pPr>
        <w:autoSpaceDE w:val="0"/>
        <w:autoSpaceDN w:val="0"/>
        <w:spacing w:before="190" w:after="0" w:line="230" w:lineRule="auto"/>
        <w:ind w:left="180"/>
        <w:rPr>
          <w:lang w:val="ru-RU"/>
        </w:rPr>
      </w:pPr>
      <w:r w:rsidRPr="005756A5">
        <w:rPr>
          <w:rFonts w:ascii="Times New Roman" w:eastAsia="Times New Roman" w:hAnsi="Times New Roman"/>
          <w:b/>
          <w:color w:val="000000"/>
          <w:sz w:val="24"/>
          <w:lang w:val="ru-RU"/>
        </w:rPr>
        <w:t>Самоорганизация:</w:t>
      </w:r>
    </w:p>
    <w:p w:rsidR="00F7124B" w:rsidRPr="005756A5" w:rsidRDefault="00606ADB">
      <w:pPr>
        <w:autoSpaceDE w:val="0"/>
        <w:autoSpaceDN w:val="0"/>
        <w:spacing w:before="178" w:after="0" w:line="271" w:lineRule="auto"/>
        <w:ind w:left="420"/>
        <w:rPr>
          <w:lang w:val="ru-RU"/>
        </w:rPr>
      </w:pPr>
      <w:r w:rsidRPr="005756A5">
        <w:rPr>
          <w:rFonts w:ascii="Times New Roman" w:eastAsia="Times New Roman" w:hAnsi="Times New Roman"/>
          <w:color w:val="000000"/>
          <w:sz w:val="24"/>
          <w:lang w:val="ru-RU"/>
        </w:rPr>
        <w:t>—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7124B" w:rsidRPr="005756A5" w:rsidRDefault="00F7124B">
      <w:pPr>
        <w:rPr>
          <w:lang w:val="ru-RU"/>
        </w:rPr>
        <w:sectPr w:rsidR="00F7124B" w:rsidRPr="005756A5">
          <w:pgSz w:w="11900" w:h="16840"/>
          <w:pgMar w:top="298" w:right="830" w:bottom="384" w:left="666" w:header="720" w:footer="720" w:gutter="0"/>
          <w:cols w:space="720" w:equalWidth="0">
            <w:col w:w="10404" w:space="0"/>
          </w:cols>
          <w:docGrid w:linePitch="360"/>
        </w:sectPr>
      </w:pPr>
    </w:p>
    <w:p w:rsidR="00F7124B" w:rsidRPr="005756A5" w:rsidRDefault="00F7124B">
      <w:pPr>
        <w:autoSpaceDE w:val="0"/>
        <w:autoSpaceDN w:val="0"/>
        <w:spacing w:after="114" w:line="220" w:lineRule="exact"/>
        <w:rPr>
          <w:lang w:val="ru-RU"/>
        </w:rPr>
      </w:pPr>
    </w:p>
    <w:p w:rsidR="00F7124B" w:rsidRPr="005756A5" w:rsidRDefault="00606ADB">
      <w:pPr>
        <w:autoSpaceDE w:val="0"/>
        <w:autoSpaceDN w:val="0"/>
        <w:spacing w:after="0" w:line="230" w:lineRule="auto"/>
        <w:ind w:left="180"/>
        <w:rPr>
          <w:lang w:val="ru-RU"/>
        </w:rPr>
      </w:pPr>
      <w:r w:rsidRPr="005756A5">
        <w:rPr>
          <w:rFonts w:ascii="Times New Roman" w:eastAsia="Times New Roman" w:hAnsi="Times New Roman"/>
          <w:b/>
          <w:color w:val="000000"/>
          <w:sz w:val="24"/>
          <w:lang w:val="ru-RU"/>
        </w:rPr>
        <w:t>Самоконтроль:</w:t>
      </w:r>
    </w:p>
    <w:p w:rsidR="00F7124B" w:rsidRPr="005756A5" w:rsidRDefault="00606ADB">
      <w:pPr>
        <w:autoSpaceDE w:val="0"/>
        <w:autoSpaceDN w:val="0"/>
        <w:spacing w:before="178" w:after="0" w:line="262" w:lineRule="auto"/>
        <w:ind w:left="420" w:right="1296"/>
        <w:rPr>
          <w:lang w:val="ru-RU"/>
        </w:rPr>
      </w:pPr>
      <w:r w:rsidRPr="005756A5">
        <w:rPr>
          <w:rFonts w:ascii="Times New Roman" w:eastAsia="Times New Roman" w:hAnsi="Times New Roman"/>
          <w:color w:val="000000"/>
          <w:sz w:val="24"/>
          <w:lang w:val="ru-RU"/>
        </w:rPr>
        <w:t xml:space="preserve">—  владеть способами самопроверки, самоконтроля процесса и результата решения математической задачи; </w:t>
      </w:r>
    </w:p>
    <w:p w:rsidR="00F7124B" w:rsidRPr="005756A5" w:rsidRDefault="00606ADB">
      <w:pPr>
        <w:autoSpaceDE w:val="0"/>
        <w:autoSpaceDN w:val="0"/>
        <w:spacing w:before="190" w:after="0" w:line="262" w:lineRule="auto"/>
        <w:ind w:left="420"/>
        <w:rPr>
          <w:lang w:val="ru-RU"/>
        </w:rPr>
      </w:pPr>
      <w:r w:rsidRPr="005756A5">
        <w:rPr>
          <w:rFonts w:ascii="Times New Roman" w:eastAsia="Times New Roman" w:hAnsi="Times New Roman"/>
          <w:color w:val="000000"/>
          <w:sz w:val="24"/>
          <w:lang w:val="ru-RU"/>
        </w:rPr>
        <w:t>—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7124B" w:rsidRPr="005756A5" w:rsidRDefault="00606ADB">
      <w:pPr>
        <w:autoSpaceDE w:val="0"/>
        <w:autoSpaceDN w:val="0"/>
        <w:spacing w:before="190" w:after="0" w:line="271" w:lineRule="auto"/>
        <w:ind w:left="420"/>
        <w:rPr>
          <w:lang w:val="ru-RU"/>
        </w:rPr>
      </w:pPr>
      <w:r w:rsidRPr="005756A5">
        <w:rPr>
          <w:rFonts w:ascii="Times New Roman" w:eastAsia="Times New Roman" w:hAnsi="Times New Roman"/>
          <w:color w:val="000000"/>
          <w:sz w:val="24"/>
          <w:lang w:val="ru-RU"/>
        </w:rPr>
        <w:t xml:space="preserve">—  оценивать соответствие результата деятельности поставленной цели и условиям, объяснять причины достижения или </w:t>
      </w:r>
      <w:proofErr w:type="spellStart"/>
      <w:r w:rsidRPr="005756A5">
        <w:rPr>
          <w:rFonts w:ascii="Times New Roman" w:eastAsia="Times New Roman" w:hAnsi="Times New Roman"/>
          <w:color w:val="000000"/>
          <w:sz w:val="24"/>
          <w:lang w:val="ru-RU"/>
        </w:rPr>
        <w:t>недостижения</w:t>
      </w:r>
      <w:proofErr w:type="spellEnd"/>
      <w:r w:rsidRPr="005756A5">
        <w:rPr>
          <w:rFonts w:ascii="Times New Roman" w:eastAsia="Times New Roman" w:hAnsi="Times New Roman"/>
          <w:color w:val="000000"/>
          <w:sz w:val="24"/>
          <w:lang w:val="ru-RU"/>
        </w:rPr>
        <w:t xml:space="preserve"> цели, находить ошибку, давать оценку приобретённому опыту.</w:t>
      </w:r>
    </w:p>
    <w:p w:rsidR="00F7124B" w:rsidRPr="005756A5" w:rsidRDefault="00606ADB">
      <w:pPr>
        <w:autoSpaceDE w:val="0"/>
        <w:autoSpaceDN w:val="0"/>
        <w:spacing w:before="324" w:after="0" w:line="230" w:lineRule="auto"/>
        <w:rPr>
          <w:lang w:val="ru-RU"/>
        </w:rPr>
      </w:pPr>
      <w:r w:rsidRPr="005756A5">
        <w:rPr>
          <w:rFonts w:ascii="Times New Roman" w:eastAsia="Times New Roman" w:hAnsi="Times New Roman"/>
          <w:b/>
          <w:color w:val="000000"/>
          <w:sz w:val="24"/>
          <w:lang w:val="ru-RU"/>
        </w:rPr>
        <w:t>ПРЕДМЕТНЫЕ РЕЗУЛЬТАТЫ</w:t>
      </w:r>
    </w:p>
    <w:p w:rsidR="00F7124B" w:rsidRPr="005756A5" w:rsidRDefault="00606ADB">
      <w:pPr>
        <w:autoSpaceDE w:val="0"/>
        <w:autoSpaceDN w:val="0"/>
        <w:spacing w:before="264" w:after="0" w:line="230" w:lineRule="auto"/>
        <w:rPr>
          <w:lang w:val="ru-RU"/>
        </w:rPr>
      </w:pPr>
      <w:r w:rsidRPr="005756A5">
        <w:rPr>
          <w:rFonts w:ascii="Times New Roman" w:eastAsia="Times New Roman" w:hAnsi="Times New Roman"/>
          <w:b/>
          <w:color w:val="000000"/>
          <w:sz w:val="24"/>
          <w:lang w:val="ru-RU"/>
        </w:rPr>
        <w:t>Числа и вычисления</w:t>
      </w:r>
    </w:p>
    <w:p w:rsidR="00F7124B" w:rsidRPr="005756A5" w:rsidRDefault="00606ADB">
      <w:pPr>
        <w:tabs>
          <w:tab w:val="left" w:pos="180"/>
        </w:tabs>
        <w:autoSpaceDE w:val="0"/>
        <w:autoSpaceDN w:val="0"/>
        <w:spacing w:before="166" w:after="0" w:line="262" w:lineRule="auto"/>
        <w:rPr>
          <w:lang w:val="ru-RU"/>
        </w:rPr>
      </w:pPr>
      <w:r w:rsidRPr="005756A5">
        <w:rPr>
          <w:lang w:val="ru-RU"/>
        </w:rPr>
        <w:tab/>
      </w:r>
      <w:r w:rsidRPr="005756A5">
        <w:rPr>
          <w:rFonts w:ascii="Times New Roman" w:eastAsia="Times New Roman" w:hAnsi="Times New Roman"/>
          <w:color w:val="000000"/>
          <w:sz w:val="24"/>
          <w:lang w:val="ru-RU"/>
        </w:rPr>
        <w:t>Понимать и правильно употреблять термины, связанные с натуральными числами, обыкновенными и десятичными дробями.</w:t>
      </w:r>
    </w:p>
    <w:p w:rsidR="00F7124B" w:rsidRPr="005756A5" w:rsidRDefault="00606ADB">
      <w:pPr>
        <w:tabs>
          <w:tab w:val="left" w:pos="180"/>
        </w:tabs>
        <w:autoSpaceDE w:val="0"/>
        <w:autoSpaceDN w:val="0"/>
        <w:spacing w:before="70" w:after="0" w:line="262" w:lineRule="auto"/>
        <w:rPr>
          <w:lang w:val="ru-RU"/>
        </w:rPr>
      </w:pPr>
      <w:r w:rsidRPr="005756A5">
        <w:rPr>
          <w:lang w:val="ru-RU"/>
        </w:rPr>
        <w:tab/>
      </w:r>
      <w:r w:rsidRPr="005756A5">
        <w:rPr>
          <w:rFonts w:ascii="Times New Roman" w:eastAsia="Times New Roman" w:hAnsi="Times New Roman"/>
          <w:color w:val="000000"/>
          <w:sz w:val="24"/>
          <w:lang w:val="ru-RU"/>
        </w:rPr>
        <w:t>Сравнивать и упорядочивать натуральные числа, сравнивать в простейших случаях обыкновенные дроби, десятичные дроби.</w:t>
      </w:r>
    </w:p>
    <w:p w:rsidR="00F7124B" w:rsidRPr="005756A5" w:rsidRDefault="00606ADB">
      <w:pPr>
        <w:tabs>
          <w:tab w:val="left" w:pos="180"/>
        </w:tabs>
        <w:autoSpaceDE w:val="0"/>
        <w:autoSpaceDN w:val="0"/>
        <w:spacing w:before="70" w:after="0" w:line="262" w:lineRule="auto"/>
        <w:rPr>
          <w:lang w:val="ru-RU"/>
        </w:rPr>
      </w:pPr>
      <w:r w:rsidRPr="005756A5">
        <w:rPr>
          <w:lang w:val="ru-RU"/>
        </w:rPr>
        <w:tab/>
      </w:r>
      <w:r w:rsidRPr="005756A5">
        <w:rPr>
          <w:rFonts w:ascii="Times New Roman" w:eastAsia="Times New Roman" w:hAnsi="Times New Roman"/>
          <w:color w:val="000000"/>
          <w:sz w:val="24"/>
          <w:lang w:val="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F7124B" w:rsidRPr="005756A5" w:rsidRDefault="00606ADB">
      <w:pPr>
        <w:tabs>
          <w:tab w:val="left" w:pos="180"/>
        </w:tabs>
        <w:autoSpaceDE w:val="0"/>
        <w:autoSpaceDN w:val="0"/>
        <w:spacing w:before="70" w:after="0" w:line="262" w:lineRule="auto"/>
        <w:ind w:right="576"/>
        <w:rPr>
          <w:lang w:val="ru-RU"/>
        </w:rPr>
      </w:pPr>
      <w:r w:rsidRPr="005756A5">
        <w:rPr>
          <w:lang w:val="ru-RU"/>
        </w:rPr>
        <w:tab/>
      </w:r>
      <w:r w:rsidRPr="005756A5">
        <w:rPr>
          <w:rFonts w:ascii="Times New Roman" w:eastAsia="Times New Roman" w:hAnsi="Times New Roman"/>
          <w:color w:val="000000"/>
          <w:sz w:val="24"/>
          <w:lang w:val="ru-RU"/>
        </w:rPr>
        <w:t>Выполнять арифметические действия с натуральными числами, с обыкновенными дробями в простейших случаях.</w:t>
      </w:r>
    </w:p>
    <w:p w:rsidR="00F7124B" w:rsidRPr="005756A5" w:rsidRDefault="00606ADB">
      <w:pPr>
        <w:autoSpaceDE w:val="0"/>
        <w:autoSpaceDN w:val="0"/>
        <w:spacing w:before="70" w:after="0" w:line="230" w:lineRule="auto"/>
        <w:ind w:left="180"/>
        <w:rPr>
          <w:lang w:val="ru-RU"/>
        </w:rPr>
      </w:pPr>
      <w:r w:rsidRPr="005756A5">
        <w:rPr>
          <w:rFonts w:ascii="Times New Roman" w:eastAsia="Times New Roman" w:hAnsi="Times New Roman"/>
          <w:color w:val="000000"/>
          <w:sz w:val="24"/>
          <w:lang w:val="ru-RU"/>
        </w:rPr>
        <w:t>Выполнять проверку, прикидку результата вычислений.</w:t>
      </w:r>
    </w:p>
    <w:p w:rsidR="00F7124B" w:rsidRPr="005756A5" w:rsidRDefault="00606ADB">
      <w:pPr>
        <w:autoSpaceDE w:val="0"/>
        <w:autoSpaceDN w:val="0"/>
        <w:spacing w:before="70" w:after="0" w:line="230" w:lineRule="auto"/>
        <w:ind w:left="180"/>
        <w:rPr>
          <w:lang w:val="ru-RU"/>
        </w:rPr>
      </w:pPr>
      <w:r w:rsidRPr="005756A5">
        <w:rPr>
          <w:rFonts w:ascii="Times New Roman" w:eastAsia="Times New Roman" w:hAnsi="Times New Roman"/>
          <w:color w:val="000000"/>
          <w:sz w:val="24"/>
          <w:lang w:val="ru-RU"/>
        </w:rPr>
        <w:t>Округлять натуральные числа.</w:t>
      </w:r>
    </w:p>
    <w:p w:rsidR="00F7124B" w:rsidRPr="005756A5" w:rsidRDefault="00606ADB">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Решение текстовых задач</w:t>
      </w:r>
    </w:p>
    <w:p w:rsidR="00F7124B" w:rsidRPr="005756A5" w:rsidRDefault="00606ADB">
      <w:pPr>
        <w:tabs>
          <w:tab w:val="left" w:pos="180"/>
        </w:tabs>
        <w:autoSpaceDE w:val="0"/>
        <w:autoSpaceDN w:val="0"/>
        <w:spacing w:before="166" w:after="0" w:line="262" w:lineRule="auto"/>
        <w:ind w:right="432"/>
        <w:rPr>
          <w:lang w:val="ru-RU"/>
        </w:rPr>
      </w:pPr>
      <w:r w:rsidRPr="005756A5">
        <w:rPr>
          <w:lang w:val="ru-RU"/>
        </w:rPr>
        <w:tab/>
      </w:r>
      <w:r w:rsidRPr="005756A5">
        <w:rPr>
          <w:rFonts w:ascii="Times New Roman" w:eastAsia="Times New Roman" w:hAnsi="Times New Roman"/>
          <w:color w:val="000000"/>
          <w:sz w:val="24"/>
          <w:lang w:val="ru-RU"/>
        </w:rPr>
        <w:t>Решать текстовые задачи арифметическим способом и с помощью организованного конечного перебора всех возможных вариантов.</w:t>
      </w:r>
    </w:p>
    <w:p w:rsidR="00F7124B" w:rsidRPr="005756A5" w:rsidRDefault="00606ADB">
      <w:pPr>
        <w:tabs>
          <w:tab w:val="left" w:pos="180"/>
        </w:tabs>
        <w:autoSpaceDE w:val="0"/>
        <w:autoSpaceDN w:val="0"/>
        <w:spacing w:before="70" w:after="0" w:line="262" w:lineRule="auto"/>
        <w:ind w:right="288"/>
        <w:rPr>
          <w:lang w:val="ru-RU"/>
        </w:rPr>
      </w:pPr>
      <w:r w:rsidRPr="005756A5">
        <w:rPr>
          <w:lang w:val="ru-RU"/>
        </w:rPr>
        <w:tab/>
      </w:r>
      <w:r w:rsidRPr="005756A5">
        <w:rPr>
          <w:rFonts w:ascii="Times New Roman" w:eastAsia="Times New Roman" w:hAnsi="Times New Roman"/>
          <w:color w:val="000000"/>
          <w:sz w:val="24"/>
          <w:lang w:val="ru-RU"/>
        </w:rPr>
        <w:t>Решать задачи, содержащие зависимости, связывающие величины: скорость, время, расстояние; цена, количество, стоимость.</w:t>
      </w:r>
    </w:p>
    <w:p w:rsidR="00F7124B" w:rsidRPr="005756A5" w:rsidRDefault="00606ADB">
      <w:pPr>
        <w:autoSpaceDE w:val="0"/>
        <w:autoSpaceDN w:val="0"/>
        <w:spacing w:before="70" w:after="0" w:line="230" w:lineRule="auto"/>
        <w:ind w:left="180"/>
        <w:rPr>
          <w:lang w:val="ru-RU"/>
        </w:rPr>
      </w:pPr>
      <w:r w:rsidRPr="005756A5">
        <w:rPr>
          <w:rFonts w:ascii="Times New Roman" w:eastAsia="Times New Roman" w:hAnsi="Times New Roman"/>
          <w:color w:val="000000"/>
          <w:sz w:val="24"/>
          <w:lang w:val="ru-RU"/>
        </w:rPr>
        <w:t>Использовать краткие записи, схемы, таблицы, обозначения при решении задач.</w:t>
      </w:r>
    </w:p>
    <w:p w:rsidR="00F7124B" w:rsidRPr="005756A5" w:rsidRDefault="00606ADB">
      <w:pPr>
        <w:tabs>
          <w:tab w:val="left" w:pos="180"/>
        </w:tabs>
        <w:autoSpaceDE w:val="0"/>
        <w:autoSpaceDN w:val="0"/>
        <w:spacing w:before="70" w:after="0" w:line="262" w:lineRule="auto"/>
        <w:ind w:right="576"/>
        <w:rPr>
          <w:lang w:val="ru-RU"/>
        </w:rPr>
      </w:pPr>
      <w:r w:rsidRPr="005756A5">
        <w:rPr>
          <w:lang w:val="ru-RU"/>
        </w:rPr>
        <w:tab/>
      </w:r>
      <w:r w:rsidRPr="005756A5">
        <w:rPr>
          <w:rFonts w:ascii="Times New Roman" w:eastAsia="Times New Roman" w:hAnsi="Times New Roman"/>
          <w:color w:val="000000"/>
          <w:sz w:val="24"/>
          <w:lang w:val="ru-RU"/>
        </w:rPr>
        <w:t xml:space="preserve">Пользоваться основными единицами измерения: цены, массы; расстояния, времени, скорости; выражать одни единицы </w:t>
      </w:r>
      <w:proofErr w:type="gramStart"/>
      <w:r w:rsidRPr="005756A5">
        <w:rPr>
          <w:rFonts w:ascii="Times New Roman" w:eastAsia="Times New Roman" w:hAnsi="Times New Roman"/>
          <w:color w:val="000000"/>
          <w:sz w:val="24"/>
          <w:lang w:val="ru-RU"/>
        </w:rPr>
        <w:t>вели- чины</w:t>
      </w:r>
      <w:proofErr w:type="gramEnd"/>
      <w:r w:rsidRPr="005756A5">
        <w:rPr>
          <w:rFonts w:ascii="Times New Roman" w:eastAsia="Times New Roman" w:hAnsi="Times New Roman"/>
          <w:color w:val="000000"/>
          <w:sz w:val="24"/>
          <w:lang w:val="ru-RU"/>
        </w:rPr>
        <w:t xml:space="preserve"> через другие.</w:t>
      </w:r>
    </w:p>
    <w:p w:rsidR="00F7124B" w:rsidRPr="005756A5" w:rsidRDefault="00606ADB">
      <w:pPr>
        <w:autoSpaceDE w:val="0"/>
        <w:autoSpaceDN w:val="0"/>
        <w:spacing w:before="72" w:after="0" w:line="262" w:lineRule="auto"/>
        <w:ind w:right="432"/>
        <w:jc w:val="center"/>
        <w:rPr>
          <w:lang w:val="ru-RU"/>
        </w:rPr>
      </w:pPr>
      <w:r w:rsidRPr="005756A5">
        <w:rPr>
          <w:rFonts w:ascii="Times New Roman" w:eastAsia="Times New Roman" w:hAnsi="Times New Roman"/>
          <w:color w:val="000000"/>
          <w:sz w:val="24"/>
          <w:lang w:val="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F7124B" w:rsidRPr="005756A5" w:rsidRDefault="00606ADB">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Наглядная геометрия</w:t>
      </w:r>
    </w:p>
    <w:p w:rsidR="00F7124B" w:rsidRPr="005756A5" w:rsidRDefault="00606ADB">
      <w:pPr>
        <w:tabs>
          <w:tab w:val="left" w:pos="180"/>
        </w:tabs>
        <w:autoSpaceDE w:val="0"/>
        <w:autoSpaceDN w:val="0"/>
        <w:spacing w:before="166" w:after="0" w:line="262" w:lineRule="auto"/>
        <w:ind w:right="576"/>
        <w:rPr>
          <w:lang w:val="ru-RU"/>
        </w:rPr>
      </w:pPr>
      <w:r w:rsidRPr="005756A5">
        <w:rPr>
          <w:lang w:val="ru-RU"/>
        </w:rPr>
        <w:tab/>
      </w:r>
      <w:r w:rsidRPr="005756A5">
        <w:rPr>
          <w:rFonts w:ascii="Times New Roman" w:eastAsia="Times New Roman" w:hAnsi="Times New Roman"/>
          <w:color w:val="000000"/>
          <w:sz w:val="24"/>
          <w:lang w:val="ru-RU"/>
        </w:rPr>
        <w:t>Пользоваться геометрическими понятиями: точка, прямая, отрезок, луч, угол, многоугольник, окружность, круг.</w:t>
      </w:r>
    </w:p>
    <w:p w:rsidR="00F7124B" w:rsidRPr="005756A5" w:rsidRDefault="00606ADB">
      <w:pPr>
        <w:tabs>
          <w:tab w:val="left" w:pos="180"/>
        </w:tabs>
        <w:autoSpaceDE w:val="0"/>
        <w:autoSpaceDN w:val="0"/>
        <w:spacing w:before="70" w:after="0" w:line="262" w:lineRule="auto"/>
        <w:ind w:right="288"/>
        <w:rPr>
          <w:lang w:val="ru-RU"/>
        </w:rPr>
      </w:pPr>
      <w:r w:rsidRPr="005756A5">
        <w:rPr>
          <w:lang w:val="ru-RU"/>
        </w:rPr>
        <w:tab/>
      </w:r>
      <w:r w:rsidRPr="005756A5">
        <w:rPr>
          <w:rFonts w:ascii="Times New Roman" w:eastAsia="Times New Roman" w:hAnsi="Times New Roman"/>
          <w:color w:val="000000"/>
          <w:sz w:val="24"/>
          <w:lang w:val="ru-RU"/>
        </w:rPr>
        <w:t>Приводить примеры объектов окружающего мира, имеющих форму изученных геометрических фигур.</w:t>
      </w:r>
    </w:p>
    <w:p w:rsidR="00F7124B" w:rsidRPr="005756A5" w:rsidRDefault="00606ADB">
      <w:pPr>
        <w:tabs>
          <w:tab w:val="left" w:pos="180"/>
        </w:tabs>
        <w:autoSpaceDE w:val="0"/>
        <w:autoSpaceDN w:val="0"/>
        <w:spacing w:before="70" w:after="0" w:line="262" w:lineRule="auto"/>
        <w:ind w:right="288"/>
        <w:rPr>
          <w:lang w:val="ru-RU"/>
        </w:rPr>
      </w:pPr>
      <w:r w:rsidRPr="005756A5">
        <w:rPr>
          <w:lang w:val="ru-RU"/>
        </w:rPr>
        <w:tab/>
      </w:r>
      <w:r w:rsidRPr="005756A5">
        <w:rPr>
          <w:rFonts w:ascii="Times New Roman" w:eastAsia="Times New Roman" w:hAnsi="Times New Roman"/>
          <w:color w:val="000000"/>
          <w:sz w:val="24"/>
          <w:lang w:val="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F7124B" w:rsidRPr="005756A5" w:rsidRDefault="00606ADB">
      <w:pPr>
        <w:tabs>
          <w:tab w:val="left" w:pos="180"/>
        </w:tabs>
        <w:autoSpaceDE w:val="0"/>
        <w:autoSpaceDN w:val="0"/>
        <w:spacing w:before="70" w:after="0" w:line="262" w:lineRule="auto"/>
        <w:ind w:right="288"/>
        <w:rPr>
          <w:lang w:val="ru-RU"/>
        </w:rPr>
      </w:pPr>
      <w:r w:rsidRPr="005756A5">
        <w:rPr>
          <w:lang w:val="ru-RU"/>
        </w:rPr>
        <w:tab/>
      </w:r>
      <w:r w:rsidRPr="005756A5">
        <w:rPr>
          <w:rFonts w:ascii="Times New Roman" w:eastAsia="Times New Roman" w:hAnsi="Times New Roman"/>
          <w:color w:val="000000"/>
          <w:sz w:val="24"/>
          <w:lang w:val="ru-RU"/>
        </w:rPr>
        <w:t>Изображать изученные геометрические фигуры на нелинованной и клетчатой бумаге с помощью циркуля и линейки.</w:t>
      </w:r>
    </w:p>
    <w:p w:rsidR="00F7124B" w:rsidRPr="005756A5" w:rsidRDefault="00606ADB">
      <w:pPr>
        <w:tabs>
          <w:tab w:val="left" w:pos="180"/>
        </w:tabs>
        <w:autoSpaceDE w:val="0"/>
        <w:autoSpaceDN w:val="0"/>
        <w:spacing w:before="70" w:after="0" w:line="262" w:lineRule="auto"/>
        <w:ind w:right="432"/>
        <w:rPr>
          <w:lang w:val="ru-RU"/>
        </w:rPr>
      </w:pPr>
      <w:r w:rsidRPr="005756A5">
        <w:rPr>
          <w:lang w:val="ru-RU"/>
        </w:rPr>
        <w:tab/>
      </w:r>
      <w:r w:rsidRPr="005756A5">
        <w:rPr>
          <w:rFonts w:ascii="Times New Roman" w:eastAsia="Times New Roman" w:hAnsi="Times New Roman"/>
          <w:color w:val="000000"/>
          <w:sz w:val="24"/>
          <w:lang w:val="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F7124B" w:rsidRPr="005756A5" w:rsidRDefault="00606ADB">
      <w:pPr>
        <w:autoSpaceDE w:val="0"/>
        <w:autoSpaceDN w:val="0"/>
        <w:spacing w:before="70" w:after="0" w:line="230" w:lineRule="auto"/>
        <w:ind w:left="180"/>
        <w:rPr>
          <w:lang w:val="ru-RU"/>
        </w:rPr>
      </w:pPr>
      <w:r w:rsidRPr="005756A5">
        <w:rPr>
          <w:rFonts w:ascii="Times New Roman" w:eastAsia="Times New Roman" w:hAnsi="Times New Roman"/>
          <w:color w:val="000000"/>
          <w:sz w:val="24"/>
          <w:lang w:val="ru-RU"/>
        </w:rPr>
        <w:t>Использовать свойства сторон и углов прямоугольника, квадрата для их построения, вычисления</w:t>
      </w:r>
    </w:p>
    <w:p w:rsidR="00F7124B" w:rsidRPr="005756A5" w:rsidRDefault="00F7124B">
      <w:pPr>
        <w:rPr>
          <w:lang w:val="ru-RU"/>
        </w:rPr>
        <w:sectPr w:rsidR="00F7124B" w:rsidRPr="005756A5">
          <w:pgSz w:w="11900" w:h="16840"/>
          <w:pgMar w:top="334" w:right="774" w:bottom="332" w:left="666" w:header="720" w:footer="720" w:gutter="0"/>
          <w:cols w:space="720" w:equalWidth="0">
            <w:col w:w="10460" w:space="0"/>
          </w:cols>
          <w:docGrid w:linePitch="360"/>
        </w:sectPr>
      </w:pPr>
    </w:p>
    <w:p w:rsidR="00F7124B" w:rsidRPr="005756A5" w:rsidRDefault="00F7124B">
      <w:pPr>
        <w:autoSpaceDE w:val="0"/>
        <w:autoSpaceDN w:val="0"/>
        <w:spacing w:after="66" w:line="220" w:lineRule="exact"/>
        <w:rPr>
          <w:lang w:val="ru-RU"/>
        </w:rPr>
      </w:pPr>
    </w:p>
    <w:p w:rsidR="00F7124B" w:rsidRPr="005756A5" w:rsidRDefault="00606ADB">
      <w:pPr>
        <w:autoSpaceDE w:val="0"/>
        <w:autoSpaceDN w:val="0"/>
        <w:spacing w:after="0" w:line="230" w:lineRule="auto"/>
        <w:rPr>
          <w:lang w:val="ru-RU"/>
        </w:rPr>
      </w:pPr>
      <w:r w:rsidRPr="005756A5">
        <w:rPr>
          <w:rFonts w:ascii="Times New Roman" w:eastAsia="Times New Roman" w:hAnsi="Times New Roman"/>
          <w:color w:val="000000"/>
          <w:sz w:val="24"/>
          <w:lang w:val="ru-RU"/>
        </w:rPr>
        <w:t>площади и периметра.</w:t>
      </w:r>
    </w:p>
    <w:p w:rsidR="00F7124B" w:rsidRPr="005756A5" w:rsidRDefault="00606ADB">
      <w:pPr>
        <w:tabs>
          <w:tab w:val="left" w:pos="180"/>
        </w:tabs>
        <w:autoSpaceDE w:val="0"/>
        <w:autoSpaceDN w:val="0"/>
        <w:spacing w:before="70" w:after="0" w:line="262" w:lineRule="auto"/>
        <w:ind w:right="1584"/>
        <w:rPr>
          <w:lang w:val="ru-RU"/>
        </w:rPr>
      </w:pPr>
      <w:r w:rsidRPr="005756A5">
        <w:rPr>
          <w:lang w:val="ru-RU"/>
        </w:rPr>
        <w:tab/>
      </w:r>
      <w:r w:rsidRPr="005756A5">
        <w:rPr>
          <w:rFonts w:ascii="Times New Roman" w:eastAsia="Times New Roman" w:hAnsi="Times New Roman"/>
          <w:color w:val="000000"/>
          <w:sz w:val="24"/>
          <w:lang w:val="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F7124B" w:rsidRPr="005756A5" w:rsidRDefault="00606ADB">
      <w:pPr>
        <w:tabs>
          <w:tab w:val="left" w:pos="180"/>
        </w:tabs>
        <w:autoSpaceDE w:val="0"/>
        <w:autoSpaceDN w:val="0"/>
        <w:spacing w:before="70" w:after="0" w:line="262" w:lineRule="auto"/>
        <w:ind w:right="288"/>
        <w:rPr>
          <w:lang w:val="ru-RU"/>
        </w:rPr>
      </w:pPr>
      <w:r w:rsidRPr="005756A5">
        <w:rPr>
          <w:lang w:val="ru-RU"/>
        </w:rPr>
        <w:tab/>
      </w:r>
      <w:r w:rsidRPr="005756A5">
        <w:rPr>
          <w:rFonts w:ascii="Times New Roman" w:eastAsia="Times New Roman" w:hAnsi="Times New Roman"/>
          <w:color w:val="000000"/>
          <w:sz w:val="24"/>
          <w:lang w:val="ru-RU"/>
        </w:rPr>
        <w:t>Пользоваться основными метрическими единицами измерения длины, площади; выражать одни единицы величины через другие.</w:t>
      </w:r>
    </w:p>
    <w:p w:rsidR="00F7124B" w:rsidRPr="005756A5" w:rsidRDefault="00606ADB">
      <w:pPr>
        <w:tabs>
          <w:tab w:val="left" w:pos="180"/>
        </w:tabs>
        <w:autoSpaceDE w:val="0"/>
        <w:autoSpaceDN w:val="0"/>
        <w:spacing w:before="70" w:after="0" w:line="262" w:lineRule="auto"/>
        <w:rPr>
          <w:lang w:val="ru-RU"/>
        </w:rPr>
      </w:pPr>
      <w:r w:rsidRPr="005756A5">
        <w:rPr>
          <w:lang w:val="ru-RU"/>
        </w:rPr>
        <w:tab/>
      </w:r>
      <w:r w:rsidRPr="005756A5">
        <w:rPr>
          <w:rFonts w:ascii="Times New Roman" w:eastAsia="Times New Roman" w:hAnsi="Times New Roman"/>
          <w:color w:val="000000"/>
          <w:sz w:val="24"/>
          <w:lang w:val="ru-RU"/>
        </w:rPr>
        <w:t>Распознавать параллелепипед, куб, использовать терминологию: вершина, ребро грань, измерения; находить измерения параллелепипеда, куба.</w:t>
      </w:r>
    </w:p>
    <w:p w:rsidR="00F7124B" w:rsidRPr="005756A5" w:rsidRDefault="00606ADB">
      <w:pPr>
        <w:tabs>
          <w:tab w:val="left" w:pos="180"/>
        </w:tabs>
        <w:autoSpaceDE w:val="0"/>
        <w:autoSpaceDN w:val="0"/>
        <w:spacing w:before="70" w:after="0" w:line="262" w:lineRule="auto"/>
        <w:ind w:right="576"/>
        <w:rPr>
          <w:lang w:val="ru-RU"/>
        </w:rPr>
      </w:pPr>
      <w:r w:rsidRPr="005756A5">
        <w:rPr>
          <w:lang w:val="ru-RU"/>
        </w:rPr>
        <w:tab/>
      </w:r>
      <w:r w:rsidRPr="005756A5">
        <w:rPr>
          <w:rFonts w:ascii="Times New Roman" w:eastAsia="Times New Roman" w:hAnsi="Times New Roman"/>
          <w:color w:val="000000"/>
          <w:sz w:val="24"/>
          <w:lang w:val="ru-RU"/>
        </w:rPr>
        <w:t>Вычислять объём куба, параллелепипеда по заданным измерениям, пользоваться единицами измерения объёма.</w:t>
      </w:r>
    </w:p>
    <w:p w:rsidR="00F7124B" w:rsidRPr="005756A5" w:rsidRDefault="00606ADB">
      <w:pPr>
        <w:autoSpaceDE w:val="0"/>
        <w:autoSpaceDN w:val="0"/>
        <w:spacing w:before="70" w:after="0" w:line="230" w:lineRule="auto"/>
        <w:ind w:left="180"/>
        <w:rPr>
          <w:lang w:val="ru-RU"/>
        </w:rPr>
      </w:pPr>
      <w:r w:rsidRPr="005756A5">
        <w:rPr>
          <w:rFonts w:ascii="Times New Roman" w:eastAsia="Times New Roman" w:hAnsi="Times New Roman"/>
          <w:color w:val="000000"/>
          <w:sz w:val="24"/>
          <w:lang w:val="ru-RU"/>
        </w:rPr>
        <w:t>Решать несложные задачи на измерение геометрических величин в практических ситуациях.</w:t>
      </w:r>
    </w:p>
    <w:p w:rsidR="00F7124B" w:rsidRPr="005756A5" w:rsidRDefault="00F7124B">
      <w:pPr>
        <w:rPr>
          <w:lang w:val="ru-RU"/>
        </w:rPr>
        <w:sectPr w:rsidR="00F7124B" w:rsidRPr="005756A5">
          <w:pgSz w:w="11900" w:h="16840"/>
          <w:pgMar w:top="286" w:right="834" w:bottom="1440" w:left="666" w:header="720" w:footer="720" w:gutter="0"/>
          <w:cols w:space="720" w:equalWidth="0">
            <w:col w:w="10400" w:space="0"/>
          </w:cols>
          <w:docGrid w:linePitch="360"/>
        </w:sectPr>
      </w:pPr>
    </w:p>
    <w:p w:rsidR="00F7124B" w:rsidRPr="005756A5" w:rsidRDefault="00F7124B">
      <w:pPr>
        <w:autoSpaceDE w:val="0"/>
        <w:autoSpaceDN w:val="0"/>
        <w:spacing w:after="64" w:line="220" w:lineRule="exact"/>
        <w:rPr>
          <w:lang w:val="ru-RU"/>
        </w:rPr>
      </w:pPr>
    </w:p>
    <w:p w:rsidR="00F7124B" w:rsidRDefault="00606ADB">
      <w:pPr>
        <w:autoSpaceDE w:val="0"/>
        <w:autoSpaceDN w:val="0"/>
        <w:spacing w:after="666"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2270"/>
        <w:gridCol w:w="528"/>
        <w:gridCol w:w="1104"/>
        <w:gridCol w:w="1142"/>
        <w:gridCol w:w="804"/>
        <w:gridCol w:w="4526"/>
        <w:gridCol w:w="1236"/>
        <w:gridCol w:w="3424"/>
      </w:tblGrid>
      <w:tr w:rsidR="00F7124B">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2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288"/>
              <w:rPr>
                <w:lang w:val="ru-RU"/>
              </w:rPr>
            </w:pPr>
            <w:r w:rsidRPr="005756A5">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5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236"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5" w:lineRule="auto"/>
              <w:ind w:left="72" w:right="144"/>
            </w:pPr>
            <w:r>
              <w:rPr>
                <w:rFonts w:ascii="Times New Roman" w:eastAsia="Times New Roman" w:hAnsi="Times New Roman"/>
                <w:b/>
                <w:color w:val="000000"/>
                <w:w w:val="97"/>
                <w:sz w:val="16"/>
              </w:rPr>
              <w:t>Виды, формы контроля</w:t>
            </w:r>
          </w:p>
        </w:tc>
        <w:tc>
          <w:tcPr>
            <w:tcW w:w="3424" w:type="dxa"/>
            <w:vMerge w:val="restart"/>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4" w:right="144"/>
            </w:pPr>
            <w:r>
              <w:rPr>
                <w:rFonts w:ascii="Times New Roman" w:eastAsia="Times New Roman" w:hAnsi="Times New Roman"/>
                <w:b/>
                <w:color w:val="000000"/>
                <w:w w:val="97"/>
                <w:sz w:val="16"/>
              </w:rPr>
              <w:t>Электронные (цифровые) образовательные ресурсы</w:t>
            </w:r>
          </w:p>
        </w:tc>
      </w:tr>
      <w:tr w:rsidR="00F7124B">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F7124B" w:rsidRDefault="00F7124B"/>
        </w:tc>
        <w:tc>
          <w:tcPr>
            <w:tcW w:w="1726" w:type="dxa"/>
            <w:vMerge/>
            <w:tcBorders>
              <w:top w:val="single" w:sz="4" w:space="0" w:color="000000"/>
              <w:left w:val="single" w:sz="4" w:space="0" w:color="000000"/>
              <w:bottom w:val="single" w:sz="4" w:space="0" w:color="000000"/>
              <w:right w:val="single" w:sz="4" w:space="0" w:color="000000"/>
            </w:tcBorders>
          </w:tcPr>
          <w:p w:rsidR="00F7124B" w:rsidRDefault="00F7124B"/>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F7124B" w:rsidRDefault="00F7124B"/>
        </w:tc>
        <w:tc>
          <w:tcPr>
            <w:tcW w:w="1726" w:type="dxa"/>
            <w:vMerge/>
            <w:tcBorders>
              <w:top w:val="single" w:sz="4" w:space="0" w:color="000000"/>
              <w:left w:val="single" w:sz="4" w:space="0" w:color="000000"/>
              <w:bottom w:val="single" w:sz="4" w:space="0" w:color="000000"/>
              <w:right w:val="single" w:sz="4" w:space="0" w:color="000000"/>
            </w:tcBorders>
          </w:tcPr>
          <w:p w:rsidR="00F7124B" w:rsidRDefault="00F7124B"/>
        </w:tc>
        <w:tc>
          <w:tcPr>
            <w:tcW w:w="1726" w:type="dxa"/>
            <w:vMerge/>
            <w:tcBorders>
              <w:top w:val="single" w:sz="4" w:space="0" w:color="000000"/>
              <w:left w:val="single" w:sz="4" w:space="0" w:color="000000"/>
              <w:bottom w:val="single" w:sz="4" w:space="0" w:color="000000"/>
              <w:right w:val="single" w:sz="5" w:space="0" w:color="000000"/>
            </w:tcBorders>
          </w:tcPr>
          <w:p w:rsidR="00F7124B" w:rsidRDefault="00F7124B"/>
        </w:tc>
        <w:tc>
          <w:tcPr>
            <w:tcW w:w="1726" w:type="dxa"/>
            <w:vMerge/>
            <w:tcBorders>
              <w:top w:val="single" w:sz="4" w:space="0" w:color="000000"/>
              <w:left w:val="single" w:sz="5" w:space="0" w:color="000000"/>
              <w:bottom w:val="single" w:sz="4" w:space="0" w:color="000000"/>
              <w:right w:val="single" w:sz="4" w:space="0" w:color="000000"/>
            </w:tcBorders>
          </w:tcPr>
          <w:p w:rsidR="00F7124B" w:rsidRDefault="00F7124B"/>
        </w:tc>
      </w:tr>
      <w:tr w:rsidR="00F7124B" w:rsidRPr="00E63092">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80" w:after="0" w:line="230" w:lineRule="auto"/>
              <w:ind w:left="72"/>
              <w:rPr>
                <w:lang w:val="ru-RU"/>
              </w:rPr>
            </w:pPr>
            <w:r w:rsidRPr="005756A5">
              <w:rPr>
                <w:rFonts w:ascii="Times New Roman" w:eastAsia="Times New Roman" w:hAnsi="Times New Roman"/>
                <w:color w:val="000000"/>
                <w:w w:val="97"/>
                <w:sz w:val="16"/>
                <w:lang w:val="ru-RU"/>
              </w:rPr>
              <w:t xml:space="preserve">Раздел </w:t>
            </w:r>
            <w:proofErr w:type="gramStart"/>
            <w:r w:rsidRPr="005756A5">
              <w:rPr>
                <w:rFonts w:ascii="Times New Roman" w:eastAsia="Times New Roman" w:hAnsi="Times New Roman"/>
                <w:color w:val="000000"/>
                <w:w w:val="97"/>
                <w:sz w:val="16"/>
                <w:lang w:val="ru-RU"/>
              </w:rPr>
              <w:t>1.</w:t>
            </w:r>
            <w:r w:rsidRPr="005756A5">
              <w:rPr>
                <w:rFonts w:ascii="Times New Roman" w:eastAsia="Times New Roman" w:hAnsi="Times New Roman"/>
                <w:b/>
                <w:color w:val="221F1F"/>
                <w:w w:val="97"/>
                <w:sz w:val="16"/>
                <w:lang w:val="ru-RU"/>
              </w:rPr>
              <w:t>Натуральные</w:t>
            </w:r>
            <w:proofErr w:type="gramEnd"/>
            <w:r w:rsidRPr="005756A5">
              <w:rPr>
                <w:rFonts w:ascii="Times New Roman" w:eastAsia="Times New Roman" w:hAnsi="Times New Roman"/>
                <w:b/>
                <w:color w:val="221F1F"/>
                <w:w w:val="97"/>
                <w:sz w:val="16"/>
                <w:lang w:val="ru-RU"/>
              </w:rPr>
              <w:t xml:space="preserve"> числа. Действия с натуральными числами</w:t>
            </w:r>
          </w:p>
        </w:tc>
      </w:tr>
      <w:tr w:rsidR="00F7124B">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1.1.</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221F1F"/>
                <w:w w:val="97"/>
                <w:sz w:val="16"/>
              </w:rPr>
              <w:t>Десятичная система счисления.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Pr>
                <w:lang w:val="ru-RU"/>
              </w:rPr>
            </w:pPr>
            <w:r w:rsidRPr="005756A5">
              <w:rPr>
                <w:rFonts w:ascii="Times New Roman" w:eastAsia="Times New Roman" w:hAnsi="Times New Roman"/>
                <w:color w:val="000000"/>
                <w:w w:val="97"/>
                <w:sz w:val="16"/>
                <w:lang w:val="ru-RU"/>
              </w:rPr>
              <w:t xml:space="preserve">Читать, записывать, сравнивать натуральные числа; предлагать и обсуждать способы упорядочивания чисел; </w:t>
            </w:r>
            <w:r w:rsidRPr="005756A5">
              <w:rPr>
                <w:lang w:val="ru-RU"/>
              </w:rPr>
              <w:br/>
            </w:r>
            <w:r w:rsidRPr="005756A5">
              <w:rPr>
                <w:rFonts w:ascii="Times New Roman" w:eastAsia="Times New Roman" w:hAnsi="Times New Roman"/>
                <w:color w:val="000000"/>
                <w:w w:val="97"/>
                <w:sz w:val="16"/>
                <w:lang w:val="ru-RU"/>
              </w:rPr>
              <w:t>Знакомиться с историей развития арифметики;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https://resh.edu.ru/subject/lesson/7719/start/316201/</w:t>
            </w:r>
          </w:p>
        </w:tc>
      </w:tr>
      <w:tr w:rsidR="00F7124B">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1.2.</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221F1F"/>
                <w:w w:val="97"/>
                <w:sz w:val="16"/>
              </w:rPr>
              <w:t xml:space="preserve">Ряд натуральных чисел.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Pr>
                <w:lang w:val="ru-RU"/>
              </w:rPr>
            </w:pPr>
            <w:r w:rsidRPr="005756A5">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https://resh.edu.ru/subject/lesson/7719/start/316201/</w:t>
            </w:r>
          </w:p>
        </w:tc>
      </w:tr>
      <w:tr w:rsidR="00F7124B">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1.3.</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221F1F"/>
                <w:w w:val="97"/>
                <w:sz w:val="16"/>
              </w:rPr>
              <w:t xml:space="preserve">Натуральный ряд.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Pr>
                <w:lang w:val="ru-RU"/>
              </w:rPr>
            </w:pPr>
            <w:r w:rsidRPr="005756A5">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https://resh.edu.ru/subject/lesson/7719/start/316201/</w:t>
            </w:r>
          </w:p>
        </w:tc>
      </w:tr>
      <w:tr w:rsidR="00F7124B">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1.4.</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 xml:space="preserve">Число 0.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576"/>
              <w:rPr>
                <w:lang w:val="ru-RU"/>
              </w:rPr>
            </w:pPr>
            <w:r w:rsidRPr="005756A5">
              <w:rPr>
                <w:rFonts w:ascii="Times New Roman" w:eastAsia="Times New Roman" w:hAnsi="Times New Roman"/>
                <w:color w:val="000000"/>
                <w:w w:val="97"/>
                <w:sz w:val="16"/>
                <w:lang w:val="ru-RU"/>
              </w:rPr>
              <w:t>Исследовать свойства натурального ряда, чисел 0 и 1 при сложении и умножении;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1.5.</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576"/>
              <w:rPr>
                <w:lang w:val="ru-RU"/>
              </w:rPr>
            </w:pPr>
            <w:r w:rsidRPr="005756A5">
              <w:rPr>
                <w:rFonts w:ascii="Times New Roman" w:eastAsia="Times New Roman" w:hAnsi="Times New Roman"/>
                <w:color w:val="221F1F"/>
                <w:w w:val="97"/>
                <w:sz w:val="16"/>
                <w:lang w:val="ru-RU"/>
              </w:rPr>
              <w:t>Натуральные числа на координатной прямой.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144"/>
              <w:rPr>
                <w:lang w:val="ru-RU"/>
              </w:rPr>
            </w:pPr>
            <w:r w:rsidRPr="005756A5">
              <w:rPr>
                <w:rFonts w:ascii="Times New Roman" w:eastAsia="Times New Roman" w:hAnsi="Times New Roman"/>
                <w:color w:val="000000"/>
                <w:w w:val="97"/>
                <w:sz w:val="16"/>
                <w:lang w:val="ru-RU"/>
              </w:rPr>
              <w:t>Изображать координатную прямую, отмечать числа точками на координатной прямой, находить координаты точки;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1.6.</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right="576"/>
            </w:pPr>
            <w:r>
              <w:rPr>
                <w:rFonts w:ascii="Times New Roman" w:eastAsia="Times New Roman" w:hAnsi="Times New Roman"/>
                <w:color w:val="221F1F"/>
                <w:w w:val="97"/>
                <w:sz w:val="16"/>
              </w:rPr>
              <w:t>Сравнение, округление натуральныхчисел.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Pr>
                <w:lang w:val="ru-RU"/>
              </w:rPr>
            </w:pPr>
            <w:r w:rsidRPr="005756A5">
              <w:rPr>
                <w:rFonts w:ascii="Times New Roman" w:eastAsia="Times New Roman" w:hAnsi="Times New Roman"/>
                <w:color w:val="000000"/>
                <w:w w:val="97"/>
                <w:sz w:val="16"/>
                <w:lang w:val="ru-RU"/>
              </w:rPr>
              <w:t xml:space="preserve">Читать, записывать, сравнивать натуральные числа; предлагать и обсуждать способы упорядочивания чисел; </w:t>
            </w:r>
            <w:r w:rsidRPr="005756A5">
              <w:rPr>
                <w:lang w:val="ru-RU"/>
              </w:rPr>
              <w:br/>
            </w:r>
            <w:r w:rsidRPr="005756A5">
              <w:rPr>
                <w:rFonts w:ascii="Times New Roman" w:eastAsia="Times New Roman" w:hAnsi="Times New Roman"/>
                <w:color w:val="000000"/>
                <w:w w:val="97"/>
                <w:sz w:val="16"/>
                <w:lang w:val="ru-RU"/>
              </w:rPr>
              <w:t>Использовать правило округления натуральных чисел;</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https://resh.edu.ru/subject/lesson/7718/start/316232/</w:t>
            </w:r>
          </w:p>
        </w:tc>
      </w:tr>
      <w:tr w:rsidR="00F7124B">
        <w:trPr>
          <w:trHeight w:hRule="exact" w:val="16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1.7.</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ight="288"/>
              <w:rPr>
                <w:lang w:val="ru-RU"/>
              </w:rPr>
            </w:pPr>
            <w:r w:rsidRPr="005756A5">
              <w:rPr>
                <w:rFonts w:ascii="Times New Roman" w:eastAsia="Times New Roman" w:hAnsi="Times New Roman"/>
                <w:color w:val="221F1F"/>
                <w:w w:val="97"/>
                <w:sz w:val="16"/>
                <w:lang w:val="ru-RU"/>
              </w:rPr>
              <w:t>Арифметические действия с натуральными числами.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4" w:lineRule="auto"/>
              <w:ind w:left="72" w:right="144"/>
              <w:rPr>
                <w:lang w:val="ru-RU"/>
              </w:rPr>
            </w:pPr>
            <w:r w:rsidRPr="005756A5">
              <w:rPr>
                <w:rFonts w:ascii="Times New Roman" w:eastAsia="Times New Roman" w:hAnsi="Times New Roman"/>
                <w:color w:val="000000"/>
                <w:w w:val="97"/>
                <w:sz w:val="16"/>
                <w:lang w:val="ru-RU"/>
              </w:rPr>
              <w:t xml:space="preserve">Выполнять арифметические действия с натуральными числами, вычислять значения числовых выражений со скобками и без скобок; </w:t>
            </w:r>
            <w:r w:rsidRPr="005756A5">
              <w:rPr>
                <w:lang w:val="ru-RU"/>
              </w:rPr>
              <w:br/>
            </w:r>
            <w:r w:rsidRPr="005756A5">
              <w:rPr>
                <w:rFonts w:ascii="Times New Roman" w:eastAsia="Times New Roman" w:hAnsi="Times New Roman"/>
                <w:color w:val="000000"/>
                <w:w w:val="97"/>
                <w:sz w:val="16"/>
                <w:lang w:val="ru-RU"/>
              </w:rPr>
              <w:t xml:space="preserve">Приводить, разбирать, оценивать различные решения, записи решений текстовых задач; </w:t>
            </w:r>
            <w:r w:rsidRPr="005756A5">
              <w:rPr>
                <w:lang w:val="ru-RU"/>
              </w:rPr>
              <w:br/>
            </w:r>
            <w:r w:rsidRPr="005756A5">
              <w:rPr>
                <w:rFonts w:ascii="Times New Roman" w:eastAsia="Times New Roman" w:hAnsi="Times New Roman"/>
                <w:color w:val="000000"/>
                <w:w w:val="97"/>
                <w:sz w:val="16"/>
                <w:lang w:val="ru-RU"/>
              </w:rPr>
              <w:t xml:space="preserve">Критически оценивать полученный результат, осуществлять самоконтроль, проверяя ответ на соответствие условию, </w:t>
            </w:r>
            <w:r w:rsidRPr="005756A5">
              <w:rPr>
                <w:lang w:val="ru-RU"/>
              </w:rPr>
              <w:br/>
            </w:r>
            <w:r w:rsidRPr="005756A5">
              <w:rPr>
                <w:rFonts w:ascii="Times New Roman" w:eastAsia="Times New Roman" w:hAnsi="Times New Roman"/>
                <w:color w:val="000000"/>
                <w:w w:val="97"/>
                <w:sz w:val="16"/>
                <w:lang w:val="ru-RU"/>
              </w:rPr>
              <w:t>находить ошибки;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52" w:lineRule="auto"/>
              <w:ind w:left="74" w:right="72"/>
              <w:jc w:val="both"/>
            </w:pPr>
            <w:r>
              <w:rPr>
                <w:rFonts w:ascii="Times New Roman" w:eastAsia="Times New Roman" w:hAnsi="Times New Roman"/>
                <w:color w:val="000000"/>
                <w:w w:val="97"/>
                <w:sz w:val="16"/>
              </w:rPr>
              <w:t>https://resh.edu.ru/subject/lesson/7723/start/272294/ https://resh.edu.ru/subject/lesson/7717/start/235285/ https://resh.edu.ru/subject/lesson/7722/start/287667/ https://resh.edu.ru/subject/lesson/7715/start/316263/ https://resh.edu.ru/subject/lesson/7714/start/233859/</w:t>
            </w:r>
          </w:p>
        </w:tc>
      </w:tr>
      <w:tr w:rsidR="00F7124B">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1.8.</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ight="118"/>
              <w:jc w:val="both"/>
              <w:rPr>
                <w:lang w:val="ru-RU"/>
              </w:rPr>
            </w:pPr>
            <w:r w:rsidRPr="005756A5">
              <w:rPr>
                <w:rFonts w:ascii="Times New Roman" w:eastAsia="Times New Roman" w:hAnsi="Times New Roman"/>
                <w:color w:val="221F1F"/>
                <w:w w:val="97"/>
                <w:sz w:val="16"/>
                <w:lang w:val="ru-RU"/>
              </w:rPr>
              <w:t>Свойства нуля при сложении и умножении, свойства единицы при умножении.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144"/>
              <w:rPr>
                <w:lang w:val="ru-RU"/>
              </w:rPr>
            </w:pPr>
            <w:r w:rsidRPr="005756A5">
              <w:rPr>
                <w:rFonts w:ascii="Times New Roman" w:eastAsia="Times New Roman" w:hAnsi="Times New Roman"/>
                <w:color w:val="000000"/>
                <w:w w:val="97"/>
                <w:sz w:val="16"/>
                <w:lang w:val="ru-RU"/>
              </w:rPr>
              <w:t xml:space="preserve">Исследовать свойства натурального ряда, чисел 0 и 1 при сложении и умножении; </w:t>
            </w:r>
            <w:r w:rsidRPr="005756A5">
              <w:rPr>
                <w:lang w:val="ru-RU"/>
              </w:rPr>
              <w:br/>
            </w:r>
            <w:r w:rsidRPr="005756A5">
              <w:rPr>
                <w:rFonts w:ascii="Times New Roman" w:eastAsia="Times New Roman" w:hAnsi="Times New Roman"/>
                <w:color w:val="000000"/>
                <w:w w:val="97"/>
                <w:sz w:val="16"/>
                <w:lang w:val="ru-RU"/>
              </w:rPr>
              <w:t>Выполнять прикидку и оценку значений числовых выражений, предлагать и применять приёмы проверки вычислений;</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https://resh.edu.ru/subject/lesson/7706/start/266150/</w:t>
            </w:r>
          </w:p>
        </w:tc>
      </w:tr>
      <w:tr w:rsidR="00F7124B" w:rsidRPr="00E63092">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1.9.</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221F1F"/>
                <w:w w:val="97"/>
                <w:sz w:val="16"/>
                <w:lang w:val="ru-RU"/>
              </w:rPr>
              <w:t xml:space="preserve">Переместительное и </w:t>
            </w:r>
            <w:r w:rsidRPr="005756A5">
              <w:rPr>
                <w:lang w:val="ru-RU"/>
              </w:rPr>
              <w:br/>
            </w:r>
            <w:r w:rsidRPr="005756A5">
              <w:rPr>
                <w:rFonts w:ascii="Times New Roman" w:eastAsia="Times New Roman" w:hAnsi="Times New Roman"/>
                <w:color w:val="221F1F"/>
                <w:w w:val="97"/>
                <w:sz w:val="16"/>
                <w:lang w:val="ru-RU"/>
              </w:rPr>
              <w:t xml:space="preserve">сочетательное свойства </w:t>
            </w:r>
            <w:r w:rsidRPr="005756A5">
              <w:rPr>
                <w:lang w:val="ru-RU"/>
              </w:rPr>
              <w:br/>
            </w:r>
            <w:r w:rsidRPr="005756A5">
              <w:rPr>
                <w:rFonts w:ascii="Times New Roman" w:eastAsia="Times New Roman" w:hAnsi="Times New Roman"/>
                <w:color w:val="221F1F"/>
                <w:w w:val="97"/>
                <w:sz w:val="16"/>
                <w:lang w:val="ru-RU"/>
              </w:rPr>
              <w:t xml:space="preserve">сложения и умножения, </w:t>
            </w:r>
            <w:r w:rsidRPr="005756A5">
              <w:rPr>
                <w:lang w:val="ru-RU"/>
              </w:rPr>
              <w:br/>
            </w:r>
            <w:r w:rsidRPr="005756A5">
              <w:rPr>
                <w:rFonts w:ascii="Times New Roman" w:eastAsia="Times New Roman" w:hAnsi="Times New Roman"/>
                <w:color w:val="221F1F"/>
                <w:w w:val="97"/>
                <w:sz w:val="16"/>
                <w:lang w:val="ru-RU"/>
              </w:rPr>
              <w:t>распределительное свойство умножения.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ight="864"/>
              <w:rPr>
                <w:lang w:val="ru-RU"/>
              </w:rPr>
            </w:pPr>
            <w:r w:rsidRPr="005756A5">
              <w:rPr>
                <w:rFonts w:ascii="Times New Roman" w:eastAsia="Times New Roman" w:hAnsi="Times New Roman"/>
                <w:color w:val="000000"/>
                <w:w w:val="97"/>
                <w:sz w:val="16"/>
                <w:lang w:val="ru-RU"/>
              </w:rPr>
              <w:t>Использовать при вычислениях переместительное и сочетательное свойства сложения и умножения, распределительное свойство умножения;</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/7723/</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/272294/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/7722/</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/287667/</w:t>
            </w:r>
          </w:p>
        </w:tc>
      </w:tr>
      <w:tr w:rsidR="00F7124B">
        <w:trPr>
          <w:trHeight w:hRule="exact" w:val="10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1.10.</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ight="288"/>
              <w:rPr>
                <w:lang w:val="ru-RU"/>
              </w:rPr>
            </w:pPr>
            <w:r w:rsidRPr="005756A5">
              <w:rPr>
                <w:rFonts w:ascii="Times New Roman" w:eastAsia="Times New Roman" w:hAnsi="Times New Roman"/>
                <w:color w:val="221F1F"/>
                <w:w w:val="97"/>
                <w:sz w:val="16"/>
                <w:lang w:val="ru-RU"/>
              </w:rPr>
              <w:t xml:space="preserve">Делители и кратные числа, разложение числа на </w:t>
            </w:r>
            <w:r w:rsidRPr="005756A5">
              <w:rPr>
                <w:lang w:val="ru-RU"/>
              </w:rPr>
              <w:br/>
            </w:r>
            <w:r w:rsidRPr="005756A5">
              <w:rPr>
                <w:rFonts w:ascii="Times New Roman" w:eastAsia="Times New Roman" w:hAnsi="Times New Roman"/>
                <w:color w:val="221F1F"/>
                <w:w w:val="97"/>
                <w:sz w:val="16"/>
                <w:lang w:val="ru-RU"/>
              </w:rPr>
              <w:t>множители.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2" w:lineRule="auto"/>
              <w:ind w:left="72" w:right="144"/>
              <w:rPr>
                <w:lang w:val="ru-RU"/>
              </w:rPr>
            </w:pPr>
            <w:r w:rsidRPr="005756A5">
              <w:rPr>
                <w:rFonts w:ascii="Times New Roman" w:eastAsia="Times New Roman" w:hAnsi="Times New Roman"/>
                <w:color w:val="000000"/>
                <w:w w:val="97"/>
                <w:sz w:val="16"/>
                <w:lang w:val="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https://resh.edu.ru/subject/lesson/7712/start/235037/</w:t>
            </w:r>
          </w:p>
        </w:tc>
      </w:tr>
    </w:tbl>
    <w:p w:rsidR="00F7124B" w:rsidRDefault="00F7124B">
      <w:pPr>
        <w:autoSpaceDE w:val="0"/>
        <w:autoSpaceDN w:val="0"/>
        <w:spacing w:after="0" w:line="14" w:lineRule="exact"/>
      </w:pPr>
    </w:p>
    <w:p w:rsidR="00F7124B" w:rsidRDefault="00F7124B">
      <w:pPr>
        <w:sectPr w:rsidR="00F7124B">
          <w:pgSz w:w="16840" w:h="11900"/>
          <w:pgMar w:top="282" w:right="640" w:bottom="364" w:left="666" w:header="720" w:footer="720" w:gutter="0"/>
          <w:cols w:space="720" w:equalWidth="0">
            <w:col w:w="1553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70"/>
        <w:gridCol w:w="528"/>
        <w:gridCol w:w="1104"/>
        <w:gridCol w:w="1142"/>
        <w:gridCol w:w="804"/>
        <w:gridCol w:w="4526"/>
        <w:gridCol w:w="1236"/>
        <w:gridCol w:w="3424"/>
      </w:tblGrid>
      <w:tr w:rsidR="00F7124B">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1.11.</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 xml:space="preserve">Деление с остатком.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 Находить остатки от деления и неполное частное;</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https://resh.edu.ru/subject/lesson/7709/start/325151/</w:t>
            </w:r>
          </w:p>
        </w:tc>
      </w:tr>
      <w:tr w:rsidR="00F7124B">
        <w:trPr>
          <w:trHeight w:hRule="exact" w:val="35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1.12.</w:t>
            </w:r>
          </w:p>
        </w:tc>
        <w:tc>
          <w:tcPr>
            <w:tcW w:w="2270"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Простые и составные числа.</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ind w:left="72"/>
              <w:rPr>
                <w:lang w:val="ru-RU"/>
              </w:rPr>
            </w:pPr>
            <w:r w:rsidRPr="005756A5">
              <w:rPr>
                <w:rFonts w:ascii="Times New Roman" w:eastAsia="Times New Roman" w:hAnsi="Times New Roman"/>
                <w:color w:val="000000"/>
                <w:w w:val="97"/>
                <w:sz w:val="16"/>
                <w:lang w:val="ru-RU"/>
              </w:rPr>
              <w:t>Распознавать простые и составные числа;</w:t>
            </w:r>
          </w:p>
        </w:tc>
        <w:tc>
          <w:tcPr>
            <w:tcW w:w="1236" w:type="dxa"/>
            <w:tcBorders>
              <w:top w:val="single" w:sz="4" w:space="0" w:color="000000"/>
              <w:left w:val="single" w:sz="4" w:space="0" w:color="000000"/>
              <w:bottom w:val="single" w:sz="5" w:space="0" w:color="000000"/>
              <w:right w:val="single" w:sz="5" w:space="0" w:color="000000"/>
            </w:tcBorders>
            <w:tcMar>
              <w:left w:w="0" w:type="dxa"/>
              <w:right w:w="0" w:type="dxa"/>
            </w:tcMar>
          </w:tcPr>
          <w:p w:rsidR="00F7124B" w:rsidRDefault="00606ADB">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https://resh.edu.ru/subject/lesson/7749/start/313626/</w:t>
            </w:r>
          </w:p>
        </w:tc>
      </w:tr>
      <w:tr w:rsidR="00F7124B" w:rsidRPr="00E63092">
        <w:trPr>
          <w:trHeight w:hRule="exact" w:val="111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jc w:val="center"/>
            </w:pPr>
            <w:r>
              <w:rPr>
                <w:rFonts w:ascii="Times New Roman" w:eastAsia="Times New Roman" w:hAnsi="Times New Roman"/>
                <w:color w:val="000000"/>
                <w:w w:val="97"/>
                <w:sz w:val="16"/>
              </w:rPr>
              <w:t>1.13.</w:t>
            </w:r>
          </w:p>
        </w:tc>
        <w:tc>
          <w:tcPr>
            <w:tcW w:w="2270"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45" w:lineRule="auto"/>
              <w:ind w:left="72" w:right="288"/>
            </w:pPr>
            <w:r>
              <w:rPr>
                <w:rFonts w:ascii="Times New Roman" w:eastAsia="Times New Roman" w:hAnsi="Times New Roman"/>
                <w:color w:val="221F1F"/>
                <w:w w:val="97"/>
                <w:sz w:val="16"/>
              </w:rPr>
              <w:t>Признаки делимости на 2, 5, 10, 3, 9.</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ind w:left="72"/>
            </w:pPr>
            <w:r>
              <w:rPr>
                <w:rFonts w:ascii="Times New Roman" w:eastAsia="Times New Roman" w:hAnsi="Times New Roman"/>
                <w:color w:val="000000"/>
                <w:w w:val="97"/>
                <w:sz w:val="16"/>
              </w:rPr>
              <w:t>3</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ind w:left="72"/>
            </w:pPr>
            <w:r>
              <w:rPr>
                <w:rFonts w:ascii="Times New Roman" w:eastAsia="Times New Roman" w:hAnsi="Times New Roman"/>
                <w:color w:val="000000"/>
                <w:w w:val="97"/>
                <w:sz w:val="16"/>
              </w:rPr>
              <w:t>1</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ind w:left="72"/>
            </w:pPr>
            <w:r>
              <w:rPr>
                <w:rFonts w:ascii="Times New Roman" w:eastAsia="Times New Roman" w:hAnsi="Times New Roman"/>
                <w:color w:val="000000"/>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4" w:after="0" w:line="252" w:lineRule="auto"/>
              <w:ind w:left="72" w:right="144"/>
              <w:rPr>
                <w:lang w:val="ru-RU"/>
              </w:rPr>
            </w:pPr>
            <w:r w:rsidRPr="005756A5">
              <w:rPr>
                <w:rFonts w:ascii="Times New Roman" w:eastAsia="Times New Roman" w:hAnsi="Times New Roman"/>
                <w:color w:val="000000"/>
                <w:w w:val="97"/>
                <w:sz w:val="16"/>
                <w:lang w:val="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236" w:type="dxa"/>
            <w:tcBorders>
              <w:top w:val="single" w:sz="5"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4"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4"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/7750/</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/325275/</w:t>
            </w:r>
          </w:p>
        </w:tc>
      </w:tr>
      <w:tr w:rsidR="00F7124B">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1.14.</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45" w:lineRule="auto"/>
              <w:ind w:left="72" w:right="576"/>
            </w:pPr>
            <w:r>
              <w:rPr>
                <w:rFonts w:ascii="Times New Roman" w:eastAsia="Times New Roman" w:hAnsi="Times New Roman"/>
                <w:color w:val="221F1F"/>
                <w:w w:val="97"/>
                <w:sz w:val="16"/>
              </w:rPr>
              <w:t>Степень с натуральным показателем.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50" w:lineRule="auto"/>
              <w:ind w:left="72"/>
            </w:pPr>
            <w:r w:rsidRPr="005756A5">
              <w:rPr>
                <w:rFonts w:ascii="Times New Roman" w:eastAsia="Times New Roman" w:hAnsi="Times New Roman"/>
                <w:color w:val="000000"/>
                <w:w w:val="97"/>
                <w:sz w:val="16"/>
                <w:lang w:val="ru-RU"/>
              </w:rPr>
              <w:t xml:space="preserve">Записывать произведение в виде степени, читать степени, </w:t>
            </w:r>
            <w:r w:rsidRPr="005756A5">
              <w:rPr>
                <w:lang w:val="ru-RU"/>
              </w:rPr>
              <w:br/>
            </w:r>
            <w:r w:rsidRPr="005756A5">
              <w:rPr>
                <w:rFonts w:ascii="Times New Roman" w:eastAsia="Times New Roman" w:hAnsi="Times New Roman"/>
                <w:color w:val="000000"/>
                <w:w w:val="97"/>
                <w:sz w:val="16"/>
                <w:lang w:val="ru-RU"/>
              </w:rPr>
              <w:t xml:space="preserve">использовать терминологию </w:t>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основание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показатель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вычислять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значения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степеней</w:t>
            </w:r>
            <w:proofErr w:type="spellEnd"/>
            <w:r>
              <w:rPr>
                <w:rFonts w:ascii="Times New Roman" w:eastAsia="Times New Roman" w:hAnsi="Times New Roman"/>
                <w:color w:val="000000"/>
                <w:w w:val="97"/>
                <w:sz w:val="16"/>
              </w:rPr>
              <w:t>;</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Устный опрос;</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https://resh.edu.ru/subject/lesson/7713/start/272325/</w:t>
            </w:r>
          </w:p>
        </w:tc>
      </w:tr>
      <w:tr w:rsidR="00F7124B" w:rsidRPr="00E63092">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1.15.</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pPr>
            <w:r>
              <w:rPr>
                <w:rFonts w:ascii="Times New Roman" w:eastAsia="Times New Roman" w:hAnsi="Times New Roman"/>
                <w:color w:val="221F1F"/>
                <w:w w:val="97"/>
                <w:sz w:val="16"/>
              </w:rPr>
              <w:t>Числовые выражения; порядок действий.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144"/>
              <w:rPr>
                <w:lang w:val="ru-RU"/>
              </w:rPr>
            </w:pPr>
            <w:r w:rsidRPr="005756A5">
              <w:rPr>
                <w:rFonts w:ascii="Times New Roman" w:eastAsia="Times New Roman" w:hAnsi="Times New Roman"/>
                <w:color w:val="000000"/>
                <w:w w:val="97"/>
                <w:sz w:val="16"/>
                <w:lang w:val="ru-RU"/>
              </w:rPr>
              <w:t xml:space="preserve">Выполнять прикидку и оценку значений числовых выражений, предлагать и применять приёмы проверки вычислений; </w:t>
            </w:r>
            <w:r w:rsidRPr="005756A5">
              <w:rPr>
                <w:lang w:val="ru-RU"/>
              </w:rPr>
              <w:br/>
            </w:r>
            <w:r w:rsidRPr="005756A5">
              <w:rPr>
                <w:rFonts w:ascii="Times New Roman" w:eastAsia="Times New Roman" w:hAnsi="Times New Roman"/>
                <w:color w:val="000000"/>
                <w:w w:val="97"/>
                <w:sz w:val="16"/>
                <w:lang w:val="ru-RU"/>
              </w:rPr>
              <w:t>Формулировать и применять правила преобразования числовых выражений на основе свойств арифметических действий;</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/7708/</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/325182/</w:t>
            </w:r>
          </w:p>
        </w:tc>
      </w:tr>
      <w:tr w:rsidR="00F7124B" w:rsidRPr="00E63092">
        <w:trPr>
          <w:trHeight w:hRule="exact" w:val="207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1.16.</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ight="144"/>
              <w:rPr>
                <w:lang w:val="ru-RU"/>
              </w:rPr>
            </w:pPr>
            <w:r w:rsidRPr="005756A5">
              <w:rPr>
                <w:rFonts w:ascii="Times New Roman" w:eastAsia="Times New Roman" w:hAnsi="Times New Roman"/>
                <w:color w:val="221F1F"/>
                <w:w w:val="97"/>
                <w:sz w:val="16"/>
                <w:lang w:val="ru-RU"/>
              </w:rPr>
              <w:t>Решение текстовых задач на все арифметические действия, на движение и покупки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4" w:lineRule="auto"/>
              <w:ind w:left="72"/>
              <w:rPr>
                <w:lang w:val="ru-RU"/>
              </w:rPr>
            </w:pPr>
            <w:r w:rsidRPr="005756A5">
              <w:rPr>
                <w:rFonts w:ascii="Times New Roman" w:eastAsia="Times New Roman" w:hAnsi="Times New Roman"/>
                <w:color w:val="000000"/>
                <w:w w:val="97"/>
                <w:sz w:val="16"/>
                <w:lang w:val="ru-RU"/>
              </w:rPr>
              <w:t xml:space="preserve">Решать текстовые задачи арифметическим способом, </w:t>
            </w:r>
            <w:r w:rsidRPr="005756A5">
              <w:rPr>
                <w:lang w:val="ru-RU"/>
              </w:rPr>
              <w:br/>
            </w:r>
            <w:r w:rsidRPr="005756A5">
              <w:rPr>
                <w:rFonts w:ascii="Times New Roman" w:eastAsia="Times New Roman" w:hAnsi="Times New Roman"/>
                <w:color w:val="000000"/>
                <w:w w:val="97"/>
                <w:sz w:val="16"/>
                <w:lang w:val="ru-RU"/>
              </w:rPr>
              <w:t xml:space="preserve">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w:t>
            </w:r>
            <w:r w:rsidRPr="005756A5">
              <w:rPr>
                <w:lang w:val="ru-RU"/>
              </w:rPr>
              <w:br/>
            </w:r>
            <w:r w:rsidRPr="005756A5">
              <w:rPr>
                <w:rFonts w:ascii="Times New Roman" w:eastAsia="Times New Roman" w:hAnsi="Times New Roman"/>
                <w:color w:val="000000"/>
                <w:w w:val="97"/>
                <w:sz w:val="16"/>
                <w:lang w:val="ru-RU"/>
              </w:rPr>
              <w:t xml:space="preserve">извлекать необходимые данные, устанавливать зависимости между величинами, строить логическую цепочку рассуждений; Моделировать ход решения задачи с помощью рисунка, схемы, таблицы; </w:t>
            </w:r>
            <w:r w:rsidRPr="005756A5">
              <w:rPr>
                <w:lang w:val="ru-RU"/>
              </w:rPr>
              <w:br/>
            </w:r>
            <w:r w:rsidRPr="005756A5">
              <w:rPr>
                <w:rFonts w:ascii="Times New Roman" w:eastAsia="Times New Roman" w:hAnsi="Times New Roman"/>
                <w:color w:val="000000"/>
                <w:w w:val="97"/>
                <w:sz w:val="16"/>
                <w:lang w:val="ru-RU"/>
              </w:rPr>
              <w:t>Приводить, разбирать, оценивать различные решения, записи решений текстовых задач;</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4" w:right="72"/>
              <w:jc w:val="both"/>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/7716/</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/233828/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/7711/</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/311996/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/7710/</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/325213/</w:t>
            </w:r>
          </w:p>
        </w:tc>
      </w:tr>
      <w:tr w:rsidR="00F7124B">
        <w:trPr>
          <w:trHeight w:hRule="exact" w:val="348"/>
        </w:trPr>
        <w:tc>
          <w:tcPr>
            <w:tcW w:w="27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43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F7124B"/>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rsidRPr="00E63092">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ind w:left="72"/>
              <w:rPr>
                <w:lang w:val="ru-RU"/>
              </w:rPr>
            </w:pPr>
            <w:r w:rsidRPr="005756A5">
              <w:rPr>
                <w:rFonts w:ascii="Times New Roman" w:eastAsia="Times New Roman" w:hAnsi="Times New Roman"/>
                <w:color w:val="000000"/>
                <w:w w:val="97"/>
                <w:sz w:val="16"/>
                <w:lang w:val="ru-RU"/>
              </w:rPr>
              <w:t xml:space="preserve">Раздел 2. </w:t>
            </w:r>
            <w:r w:rsidRPr="005756A5">
              <w:rPr>
                <w:rFonts w:ascii="Times New Roman" w:eastAsia="Times New Roman" w:hAnsi="Times New Roman"/>
                <w:b/>
                <w:color w:val="221F1F"/>
                <w:w w:val="97"/>
                <w:sz w:val="16"/>
                <w:lang w:val="ru-RU"/>
              </w:rPr>
              <w:t>Наглядная геометрия. Линии на плоскости</w:t>
            </w:r>
          </w:p>
        </w:tc>
      </w:tr>
      <w:tr w:rsidR="00F7124B">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2.1.</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Точка, прямая, отрезок, луч.</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432"/>
              <w:rPr>
                <w:lang w:val="ru-RU"/>
              </w:rPr>
            </w:pPr>
            <w:r w:rsidRPr="005756A5">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w:t>
            </w:r>
            <w:r w:rsidRPr="005756A5">
              <w:rPr>
                <w:lang w:val="ru-RU"/>
              </w:rPr>
              <w:br/>
            </w:r>
            <w:r w:rsidRPr="005756A5">
              <w:rPr>
                <w:rFonts w:ascii="Times New Roman" w:eastAsia="Times New Roman" w:hAnsi="Times New Roman"/>
                <w:color w:val="000000"/>
                <w:w w:val="97"/>
                <w:sz w:val="16"/>
                <w:lang w:val="ru-RU"/>
              </w:rPr>
              <w:t>инструментов: точку, прямую, отрезок, луч, угол, ломаную, окружность;</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https://resh.edu.ru/subject/lesson/7741/start/312461/</w:t>
            </w:r>
          </w:p>
        </w:tc>
      </w:tr>
      <w:tr w:rsidR="00F7124B">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2.2.</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 xml:space="preserve">Ломаная.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432"/>
              <w:rPr>
                <w:lang w:val="ru-RU"/>
              </w:rPr>
            </w:pPr>
            <w:r w:rsidRPr="005756A5">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w:t>
            </w:r>
            <w:r w:rsidRPr="005756A5">
              <w:rPr>
                <w:lang w:val="ru-RU"/>
              </w:rPr>
              <w:br/>
            </w:r>
            <w:r w:rsidRPr="005756A5">
              <w:rPr>
                <w:rFonts w:ascii="Times New Roman" w:eastAsia="Times New Roman" w:hAnsi="Times New Roman"/>
                <w:color w:val="000000"/>
                <w:w w:val="97"/>
                <w:sz w:val="16"/>
                <w:lang w:val="ru-RU"/>
              </w:rPr>
              <w:t>инструментов: точку, прямую, отрезок, луч, угол, ломаную, окружность;</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7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2.3.</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ight="288"/>
              <w:rPr>
                <w:lang w:val="ru-RU"/>
              </w:rPr>
            </w:pPr>
            <w:r w:rsidRPr="005756A5">
              <w:rPr>
                <w:rFonts w:ascii="Times New Roman" w:eastAsia="Times New Roman" w:hAnsi="Times New Roman"/>
                <w:color w:val="221F1F"/>
                <w:w w:val="97"/>
                <w:sz w:val="16"/>
                <w:lang w:val="ru-RU"/>
              </w:rPr>
              <w:t xml:space="preserve">Измерение длины отрезка, метрические единицы </w:t>
            </w:r>
            <w:r w:rsidRPr="005756A5">
              <w:rPr>
                <w:lang w:val="ru-RU"/>
              </w:rPr>
              <w:br/>
            </w:r>
            <w:r w:rsidRPr="005756A5">
              <w:rPr>
                <w:rFonts w:ascii="Times New Roman" w:eastAsia="Times New Roman" w:hAnsi="Times New Roman"/>
                <w:color w:val="221F1F"/>
                <w:w w:val="97"/>
                <w:sz w:val="16"/>
                <w:lang w:val="ru-RU"/>
              </w:rPr>
              <w:t>измерения длины.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Вычислять длины отрезков, ломаных;</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50" w:lineRule="auto"/>
              <w:ind w:left="72" w:right="144"/>
            </w:pPr>
            <w:r>
              <w:rPr>
                <w:rFonts w:ascii="Times New Roman" w:eastAsia="Times New Roman" w:hAnsi="Times New Roman"/>
                <w:color w:val="000000"/>
                <w:w w:val="97"/>
                <w:sz w:val="16"/>
              </w:rPr>
              <w:t xml:space="preserve">Устный опрос; Письменный </w:t>
            </w:r>
            <w:r>
              <w:br/>
            </w:r>
            <w:r>
              <w:rPr>
                <w:rFonts w:ascii="Times New Roman" w:eastAsia="Times New Roman" w:hAnsi="Times New Roman"/>
                <w:color w:val="000000"/>
                <w:w w:val="97"/>
                <w:sz w:val="16"/>
              </w:rPr>
              <w:t>контроль;</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45" w:lineRule="auto"/>
              <w:jc w:val="center"/>
            </w:pPr>
            <w:r>
              <w:rPr>
                <w:rFonts w:ascii="Times New Roman" w:eastAsia="Times New Roman" w:hAnsi="Times New Roman"/>
                <w:color w:val="000000"/>
                <w:w w:val="97"/>
                <w:sz w:val="16"/>
              </w:rPr>
              <w:t>https://resh.edu.ru/subject/lesson/7740/start/234851/ https://resh.edu.ru/subject/lesson/7739/start/233456/</w:t>
            </w:r>
          </w:p>
        </w:tc>
      </w:tr>
    </w:tbl>
    <w:p w:rsidR="00F7124B" w:rsidRDefault="00F7124B">
      <w:pPr>
        <w:autoSpaceDE w:val="0"/>
        <w:autoSpaceDN w:val="0"/>
        <w:spacing w:after="0" w:line="14" w:lineRule="exact"/>
      </w:pPr>
    </w:p>
    <w:p w:rsidR="00F7124B" w:rsidRDefault="00F7124B">
      <w:pPr>
        <w:sectPr w:rsidR="00F7124B">
          <w:pgSz w:w="16840" w:h="11900"/>
          <w:pgMar w:top="284" w:right="640" w:bottom="670" w:left="666" w:header="720" w:footer="720" w:gutter="0"/>
          <w:cols w:space="720" w:equalWidth="0">
            <w:col w:w="1553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70"/>
        <w:gridCol w:w="528"/>
        <w:gridCol w:w="1104"/>
        <w:gridCol w:w="1142"/>
        <w:gridCol w:w="804"/>
        <w:gridCol w:w="4526"/>
        <w:gridCol w:w="1236"/>
        <w:gridCol w:w="3424"/>
      </w:tblGrid>
      <w:tr w:rsidR="00F7124B" w:rsidRPr="00E63092">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2.4.</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Окружность и круг.</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2" w:lineRule="auto"/>
              <w:ind w:left="72"/>
              <w:rPr>
                <w:lang w:val="ru-RU"/>
              </w:rPr>
            </w:pPr>
            <w:r w:rsidRPr="005756A5">
              <w:rPr>
                <w:rFonts w:ascii="Times New Roman" w:eastAsia="Times New Roman" w:hAnsi="Times New Roman"/>
                <w:color w:val="000000"/>
                <w:w w:val="97"/>
                <w:sz w:val="16"/>
                <w:lang w:val="ru-RU"/>
              </w:rP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/7736/</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/312523/</w:t>
            </w:r>
          </w:p>
        </w:tc>
      </w:tr>
      <w:tr w:rsidR="00F7124B" w:rsidRPr="00E63092">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2.5.</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ight="720"/>
              <w:rPr>
                <w:lang w:val="ru-RU"/>
              </w:rPr>
            </w:pPr>
            <w:r w:rsidRPr="005756A5">
              <w:rPr>
                <w:rFonts w:ascii="Times New Roman" w:eastAsia="Times New Roman" w:hAnsi="Times New Roman"/>
                <w:color w:val="221F1F"/>
                <w:w w:val="97"/>
                <w:sz w:val="16"/>
                <w:lang w:val="ru-RU"/>
              </w:rPr>
              <w:t xml:space="preserve">Практическая </w:t>
            </w:r>
            <w:proofErr w:type="spellStart"/>
            <w:r w:rsidRPr="005756A5">
              <w:rPr>
                <w:rFonts w:ascii="Times New Roman" w:eastAsia="Times New Roman" w:hAnsi="Times New Roman"/>
                <w:color w:val="221F1F"/>
                <w:w w:val="97"/>
                <w:sz w:val="16"/>
                <w:lang w:val="ru-RU"/>
              </w:rPr>
              <w:t>работа«Построение</w:t>
            </w:r>
            <w:proofErr w:type="spellEnd"/>
            <w:r w:rsidRPr="005756A5">
              <w:rPr>
                <w:rFonts w:ascii="Times New Roman" w:eastAsia="Times New Roman" w:hAnsi="Times New Roman"/>
                <w:color w:val="221F1F"/>
                <w:w w:val="97"/>
                <w:sz w:val="16"/>
                <w:lang w:val="ru-RU"/>
              </w:rPr>
              <w:t xml:space="preserve"> узора из окружностей».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144"/>
              <w:rPr>
                <w:lang w:val="ru-RU"/>
              </w:rPr>
            </w:pPr>
            <w:r w:rsidRPr="005756A5">
              <w:rPr>
                <w:rFonts w:ascii="Times New Roman" w:eastAsia="Times New Roman" w:hAnsi="Times New Roman"/>
                <w:color w:val="000000"/>
                <w:w w:val="97"/>
                <w:sz w:val="16"/>
                <w:lang w:val="ru-RU"/>
              </w:rP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r w:rsidR="00F7124B">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2.6.</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221F1F"/>
                <w:w w:val="97"/>
                <w:sz w:val="16"/>
              </w:rPr>
              <w:t xml:space="preserve">Угол.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ight="432"/>
              <w:rPr>
                <w:lang w:val="ru-RU"/>
              </w:rPr>
            </w:pPr>
            <w:r w:rsidRPr="005756A5">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w:t>
            </w:r>
            <w:r w:rsidRPr="005756A5">
              <w:rPr>
                <w:lang w:val="ru-RU"/>
              </w:rPr>
              <w:br/>
            </w:r>
            <w:r w:rsidRPr="005756A5">
              <w:rPr>
                <w:rFonts w:ascii="Times New Roman" w:eastAsia="Times New Roman" w:hAnsi="Times New Roman"/>
                <w:color w:val="000000"/>
                <w:w w:val="97"/>
                <w:sz w:val="16"/>
                <w:lang w:val="ru-RU"/>
              </w:rPr>
              <w:t>инструментов: точку, прямую, отрезок, луч, угол, ломаную, окружность;</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https://resh.edu.ru/subject/lesson/7735/start/234882/</w:t>
            </w:r>
          </w:p>
        </w:tc>
      </w:tr>
      <w:tr w:rsidR="00F7124B">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2.7.</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ight="432"/>
              <w:rPr>
                <w:lang w:val="ru-RU"/>
              </w:rPr>
            </w:pPr>
            <w:r w:rsidRPr="005756A5">
              <w:rPr>
                <w:rFonts w:ascii="Times New Roman" w:eastAsia="Times New Roman" w:hAnsi="Times New Roman"/>
                <w:color w:val="221F1F"/>
                <w:w w:val="97"/>
                <w:sz w:val="16"/>
                <w:lang w:val="ru-RU"/>
              </w:rPr>
              <w:t>Прямой, острый, тупой и развёрнутый углы.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Pr>
                <w:lang w:val="ru-RU"/>
              </w:rPr>
            </w:pPr>
            <w:r w:rsidRPr="005756A5">
              <w:rPr>
                <w:rFonts w:ascii="Times New Roman" w:eastAsia="Times New Roman" w:hAnsi="Times New Roman"/>
                <w:color w:val="000000"/>
                <w:w w:val="97"/>
                <w:sz w:val="16"/>
                <w:lang w:val="ru-RU"/>
              </w:rPr>
              <w:t>Распознавать и изображать на нелинованной и клетчатой бумаге прямой, острый, тупой, развёрнутый углы; сравнивать углы;</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https://resh.edu.ru/subject/lesson/7735/start/234882/</w:t>
            </w:r>
          </w:p>
        </w:tc>
      </w:tr>
      <w:tr w:rsidR="00F7124B">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2.8.</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Измерение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2" w:lineRule="auto"/>
              <w:ind w:left="72"/>
              <w:rPr>
                <w:lang w:val="ru-RU"/>
              </w:rPr>
            </w:pPr>
            <w:r w:rsidRPr="005756A5">
              <w:rPr>
                <w:rFonts w:ascii="Times New Roman" w:eastAsia="Times New Roman" w:hAnsi="Times New Roman"/>
                <w:color w:val="000000"/>
                <w:w w:val="97"/>
                <w:sz w:val="16"/>
                <w:lang w:val="ru-RU"/>
              </w:rP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https://resh.edu.ru/subject/lesson/7735/start/234882/</w:t>
            </w:r>
          </w:p>
        </w:tc>
      </w:tr>
      <w:tr w:rsidR="00F7124B" w:rsidRPr="00E63092">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2.9.</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288"/>
              <w:rPr>
                <w:lang w:val="ru-RU"/>
              </w:rPr>
            </w:pPr>
            <w:r w:rsidRPr="005756A5">
              <w:rPr>
                <w:rFonts w:ascii="Times New Roman" w:eastAsia="Times New Roman" w:hAnsi="Times New Roman"/>
                <w:color w:val="221F1F"/>
                <w:w w:val="97"/>
                <w:sz w:val="16"/>
                <w:lang w:val="ru-RU"/>
              </w:rPr>
              <w:t>Практическая работа</w:t>
            </w:r>
            <w:r w:rsidRPr="005756A5">
              <w:rPr>
                <w:lang w:val="ru-RU"/>
              </w:rPr>
              <w:br/>
            </w:r>
            <w:r w:rsidRPr="005756A5">
              <w:rPr>
                <w:rFonts w:ascii="Times New Roman" w:eastAsia="Times New Roman" w:hAnsi="Times New Roman"/>
                <w:color w:val="221F1F"/>
                <w:w w:val="97"/>
                <w:sz w:val="16"/>
                <w:lang w:val="ru-RU"/>
              </w:rPr>
              <w:t xml:space="preserve">«Построение </w:t>
            </w:r>
            <w:r w:rsidRPr="005756A5">
              <w:rPr>
                <w:lang w:val="ru-RU"/>
              </w:rPr>
              <w:br/>
            </w:r>
            <w:proofErr w:type="spellStart"/>
            <w:r w:rsidRPr="005756A5">
              <w:rPr>
                <w:rFonts w:ascii="Times New Roman" w:eastAsia="Times New Roman" w:hAnsi="Times New Roman"/>
                <w:color w:val="221F1F"/>
                <w:w w:val="97"/>
                <w:sz w:val="16"/>
                <w:lang w:val="ru-RU"/>
              </w:rPr>
              <w:t>углов»Практическая</w:t>
            </w:r>
            <w:proofErr w:type="spellEnd"/>
            <w:r w:rsidRPr="005756A5">
              <w:rPr>
                <w:rFonts w:ascii="Times New Roman" w:eastAsia="Times New Roman" w:hAnsi="Times New Roman"/>
                <w:color w:val="221F1F"/>
                <w:w w:val="97"/>
                <w:sz w:val="16"/>
                <w:lang w:val="ru-RU"/>
              </w:rPr>
              <w:t xml:space="preserve"> </w:t>
            </w:r>
            <w:proofErr w:type="spellStart"/>
            <w:r w:rsidRPr="005756A5">
              <w:rPr>
                <w:rFonts w:ascii="Times New Roman" w:eastAsia="Times New Roman" w:hAnsi="Times New Roman"/>
                <w:color w:val="221F1F"/>
                <w:w w:val="97"/>
                <w:sz w:val="16"/>
                <w:lang w:val="ru-RU"/>
              </w:rPr>
              <w:t>работа«Построение</w:t>
            </w:r>
            <w:proofErr w:type="spellEnd"/>
            <w:r w:rsidRPr="005756A5">
              <w:rPr>
                <w:rFonts w:ascii="Times New Roman" w:eastAsia="Times New Roman" w:hAnsi="Times New Roman"/>
                <w:color w:val="221F1F"/>
                <w:w w:val="97"/>
                <w:sz w:val="16"/>
                <w:lang w:val="ru-RU"/>
              </w:rPr>
              <w:t xml:space="preserve">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Pr>
                <w:lang w:val="ru-RU"/>
              </w:rPr>
            </w:pPr>
            <w:r w:rsidRPr="005756A5">
              <w:rPr>
                <w:rFonts w:ascii="Times New Roman" w:eastAsia="Times New Roman" w:hAnsi="Times New Roman"/>
                <w:color w:val="000000"/>
                <w:w w:val="97"/>
                <w:sz w:val="16"/>
                <w:lang w:val="ru-RU"/>
              </w:rPr>
              <w:t>Распознавать и изображать на нелинованной и клетчатой бумаге прямой, острый, тупой, развёрнутый углы; сравнивать углы;</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ind w:left="74"/>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/7737/</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w:t>
            </w:r>
          </w:p>
        </w:tc>
      </w:tr>
      <w:tr w:rsidR="00F7124B">
        <w:trPr>
          <w:trHeight w:hRule="exact" w:val="348"/>
        </w:trPr>
        <w:tc>
          <w:tcPr>
            <w:tcW w:w="27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F7124B"/>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 xml:space="preserve">Раздел 3. </w:t>
            </w:r>
            <w:r>
              <w:rPr>
                <w:rFonts w:ascii="Times New Roman" w:eastAsia="Times New Roman" w:hAnsi="Times New Roman"/>
                <w:b/>
                <w:color w:val="221F1F"/>
                <w:w w:val="97"/>
                <w:sz w:val="16"/>
              </w:rPr>
              <w:t>Обыкновенные дроби</w:t>
            </w:r>
          </w:p>
        </w:tc>
      </w:tr>
      <w:tr w:rsidR="00F7124B" w:rsidRPr="00E63092">
        <w:trPr>
          <w:trHeight w:hRule="exact" w:val="24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3.1.</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221F1F"/>
                <w:w w:val="97"/>
                <w:sz w:val="16"/>
              </w:rPr>
              <w:t>Дробь.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4" w:lineRule="auto"/>
              <w:ind w:left="72"/>
              <w:rPr>
                <w:lang w:val="ru-RU"/>
              </w:rPr>
            </w:pPr>
            <w:r w:rsidRPr="005756A5">
              <w:rPr>
                <w:rFonts w:ascii="Times New Roman" w:eastAsia="Times New Roman" w:hAnsi="Times New Roman"/>
                <w:color w:val="000000"/>
                <w:w w:val="97"/>
                <w:sz w:val="16"/>
                <w:lang w:val="ru-RU"/>
              </w:rPr>
              <w:t xml:space="preserve">Моделировать в графической, предметной форме, с помощью компьютера понятия и свойства, связанные с обыкновенной дробью; </w:t>
            </w:r>
            <w:r w:rsidRPr="005756A5">
              <w:rPr>
                <w:lang w:val="ru-RU"/>
              </w:rPr>
              <w:br/>
            </w:r>
            <w:r w:rsidRPr="005756A5">
              <w:rPr>
                <w:rFonts w:ascii="Times New Roman" w:eastAsia="Times New Roman" w:hAnsi="Times New Roman"/>
                <w:color w:val="000000"/>
                <w:w w:val="97"/>
                <w:sz w:val="16"/>
                <w:lang w:val="ru-RU"/>
              </w:rPr>
              <w:t xml:space="preserve">Читать и записывать, сравнивать обыкновенные дроби, </w:t>
            </w:r>
            <w:r w:rsidRPr="005756A5">
              <w:rPr>
                <w:lang w:val="ru-RU"/>
              </w:rPr>
              <w:br/>
            </w:r>
            <w:r w:rsidRPr="005756A5">
              <w:rPr>
                <w:rFonts w:ascii="Times New Roman" w:eastAsia="Times New Roman" w:hAnsi="Times New Roman"/>
                <w:color w:val="000000"/>
                <w:w w:val="97"/>
                <w:sz w:val="16"/>
                <w:lang w:val="ru-RU"/>
              </w:rPr>
              <w:t xml:space="preserve">предлагать, обосновывать и обсуждать способы упорядочивания дробей; </w:t>
            </w:r>
            <w:r w:rsidRPr="005756A5">
              <w:rPr>
                <w:lang w:val="ru-RU"/>
              </w:rPr>
              <w:br/>
            </w:r>
            <w:r w:rsidRPr="005756A5">
              <w:rPr>
                <w:rFonts w:ascii="Times New Roman" w:eastAsia="Times New Roman" w:hAnsi="Times New Roman"/>
                <w:color w:val="000000"/>
                <w:w w:val="97"/>
                <w:sz w:val="16"/>
                <w:lang w:val="ru-RU"/>
              </w:rPr>
              <w:t xml:space="preserve">Изображать обыкновенные дроби точками на координатной прямой; использовать координатную прямую для сравнения дробей; </w:t>
            </w:r>
            <w:r w:rsidRPr="005756A5">
              <w:rPr>
                <w:lang w:val="ru-RU"/>
              </w:rPr>
              <w:br/>
            </w:r>
            <w:r w:rsidRPr="005756A5">
              <w:rPr>
                <w:rFonts w:ascii="Times New Roman" w:eastAsia="Times New Roman" w:hAnsi="Times New Roman"/>
                <w:color w:val="000000"/>
                <w:w w:val="97"/>
                <w:sz w:val="16"/>
                <w:lang w:val="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6"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письменный </w:t>
            </w:r>
            <w:r w:rsidRPr="005756A5">
              <w:rPr>
                <w:lang w:val="ru-RU"/>
              </w:rPr>
              <w:br/>
            </w:r>
            <w:r w:rsidRPr="005756A5">
              <w:rPr>
                <w:rFonts w:ascii="Times New Roman" w:eastAsia="Times New Roman" w:hAnsi="Times New Roman"/>
                <w:color w:val="000000"/>
                <w:w w:val="97"/>
                <w:sz w:val="16"/>
                <w:lang w:val="ru-RU"/>
              </w:rPr>
              <w:t>контроль;</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/7782/</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/313719/</w:t>
            </w:r>
          </w:p>
        </w:tc>
      </w:tr>
      <w:tr w:rsidR="00F7124B" w:rsidRPr="00E63092">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3.2.</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45" w:lineRule="auto"/>
              <w:ind w:left="72" w:right="144"/>
            </w:pPr>
            <w:r>
              <w:rPr>
                <w:rFonts w:ascii="Times New Roman" w:eastAsia="Times New Roman" w:hAnsi="Times New Roman"/>
                <w:color w:val="221F1F"/>
                <w:w w:val="97"/>
                <w:sz w:val="16"/>
              </w:rPr>
              <w:t>Правильные и неправильные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Pr>
                <w:lang w:val="ru-RU"/>
              </w:rPr>
            </w:pPr>
            <w:r w:rsidRPr="005756A5">
              <w:rPr>
                <w:rFonts w:ascii="Times New Roman" w:eastAsia="Times New Roman" w:hAnsi="Times New Roman"/>
                <w:color w:val="000000"/>
                <w:w w:val="97"/>
                <w:sz w:val="16"/>
                <w:lang w:val="ru-RU"/>
              </w:rPr>
              <w:t>Представлять смешанную дробь в виде неправильной и выделять целую часть числа из неправильной дроби;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6" w:after="0" w:line="250" w:lineRule="auto"/>
              <w:ind w:left="72"/>
              <w:rPr>
                <w:lang w:val="ru-RU"/>
              </w:rPr>
            </w:pPr>
            <w:r w:rsidRPr="005756A5">
              <w:rPr>
                <w:rFonts w:ascii="Times New Roman" w:eastAsia="Times New Roman" w:hAnsi="Times New Roman"/>
                <w:color w:val="000000"/>
                <w:w w:val="97"/>
                <w:sz w:val="16"/>
                <w:lang w:val="ru-RU"/>
              </w:rPr>
              <w:t xml:space="preserve">Самооценка с </w:t>
            </w:r>
            <w:r w:rsidRPr="005756A5">
              <w:rPr>
                <w:lang w:val="ru-RU"/>
              </w:rPr>
              <w:br/>
            </w:r>
            <w:proofErr w:type="spellStart"/>
            <w:r w:rsidRPr="005756A5">
              <w:rPr>
                <w:rFonts w:ascii="Times New Roman" w:eastAsia="Times New Roman" w:hAnsi="Times New Roman"/>
                <w:color w:val="000000"/>
                <w:w w:val="97"/>
                <w:sz w:val="16"/>
                <w:lang w:val="ru-RU"/>
              </w:rPr>
              <w:t>использованием«Оценочного</w:t>
            </w:r>
            <w:proofErr w:type="spellEnd"/>
            <w:r w:rsidRPr="005756A5">
              <w:rPr>
                <w:rFonts w:ascii="Times New Roman" w:eastAsia="Times New Roman" w:hAnsi="Times New Roman"/>
                <w:color w:val="000000"/>
                <w:w w:val="97"/>
                <w:sz w:val="16"/>
                <w:lang w:val="ru-RU"/>
              </w:rPr>
              <w:t xml:space="preserve"> </w:t>
            </w:r>
            <w:r w:rsidRPr="005756A5">
              <w:rPr>
                <w:lang w:val="ru-RU"/>
              </w:rPr>
              <w:br/>
            </w:r>
            <w:r w:rsidRPr="005756A5">
              <w:rPr>
                <w:rFonts w:ascii="Times New Roman" w:eastAsia="Times New Roman" w:hAnsi="Times New Roman"/>
                <w:color w:val="000000"/>
                <w:w w:val="97"/>
                <w:sz w:val="16"/>
                <w:lang w:val="ru-RU"/>
              </w:rPr>
              <w:t>листа»;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/7778/</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/313235/</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6840" w:h="11900"/>
          <w:pgMar w:top="284" w:right="640" w:bottom="556" w:left="666" w:header="720" w:footer="720" w:gutter="0"/>
          <w:cols w:space="720" w:equalWidth="0">
            <w:col w:w="1553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468"/>
        <w:gridCol w:w="2270"/>
        <w:gridCol w:w="528"/>
        <w:gridCol w:w="1104"/>
        <w:gridCol w:w="1142"/>
        <w:gridCol w:w="804"/>
        <w:gridCol w:w="4526"/>
        <w:gridCol w:w="1236"/>
        <w:gridCol w:w="3424"/>
      </w:tblGrid>
      <w:tr w:rsidR="00F7124B">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3.3.</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Основноесвойство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Pr>
                <w:lang w:val="ru-RU"/>
              </w:rPr>
            </w:pPr>
            <w:r w:rsidRPr="005756A5">
              <w:rPr>
                <w:rFonts w:ascii="Times New Roman" w:eastAsia="Times New Roman" w:hAnsi="Times New Roman"/>
                <w:color w:val="000000"/>
                <w:w w:val="97"/>
                <w:sz w:val="16"/>
                <w:lang w:val="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https://resh.edu.ru/subject/lesson/7777/start/233116/</w:t>
            </w:r>
          </w:p>
        </w:tc>
      </w:tr>
      <w:tr w:rsidR="00F7124B" w:rsidRPr="00E63092">
        <w:trPr>
          <w:trHeight w:hRule="exact" w:val="92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3.4.</w:t>
            </w:r>
          </w:p>
        </w:tc>
        <w:tc>
          <w:tcPr>
            <w:tcW w:w="2270"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Сравнение дробей.</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Pr>
                <w:lang w:val="ru-RU"/>
              </w:rPr>
            </w:pPr>
            <w:r w:rsidRPr="005756A5">
              <w:rPr>
                <w:rFonts w:ascii="Times New Roman" w:eastAsia="Times New Roman" w:hAnsi="Times New Roman"/>
                <w:color w:val="000000"/>
                <w:w w:val="97"/>
                <w:sz w:val="16"/>
                <w:lang w:val="ru-RU"/>
              </w:rPr>
              <w:t xml:space="preserve">Читать и записывать, сравнивать обыкновенные дроби, </w:t>
            </w:r>
            <w:r w:rsidRPr="005756A5">
              <w:rPr>
                <w:lang w:val="ru-RU"/>
              </w:rPr>
              <w:br/>
            </w:r>
            <w:r w:rsidRPr="005756A5">
              <w:rPr>
                <w:rFonts w:ascii="Times New Roman" w:eastAsia="Times New Roman" w:hAnsi="Times New Roman"/>
                <w:color w:val="000000"/>
                <w:w w:val="97"/>
                <w:sz w:val="16"/>
                <w:lang w:val="ru-RU"/>
              </w:rPr>
              <w:t>предлагать, обосновывать и обсуждать способы упорядочивания дробей;</w:t>
            </w:r>
          </w:p>
        </w:tc>
        <w:tc>
          <w:tcPr>
            <w:tcW w:w="1236" w:type="dxa"/>
            <w:tcBorders>
              <w:top w:val="single" w:sz="4" w:space="0" w:color="000000"/>
              <w:left w:val="single" w:sz="4" w:space="0" w:color="000000"/>
              <w:bottom w:val="single" w:sz="5" w:space="0" w:color="000000"/>
              <w:right w:val="single" w:sz="5" w:space="0" w:color="000000"/>
            </w:tcBorders>
            <w:tcMar>
              <w:left w:w="0" w:type="dxa"/>
              <w:right w:w="0" w:type="dxa"/>
            </w:tcMar>
          </w:tcPr>
          <w:p w:rsidR="00F7124B" w:rsidRPr="005756A5" w:rsidRDefault="00606ADB">
            <w:pPr>
              <w:autoSpaceDE w:val="0"/>
              <w:autoSpaceDN w:val="0"/>
              <w:spacing w:before="78" w:after="0" w:line="250"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Тестирование;</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/7776/</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/233239/</w:t>
            </w:r>
          </w:p>
        </w:tc>
      </w:tr>
      <w:tr w:rsidR="00F7124B" w:rsidRPr="00E63092">
        <w:trPr>
          <w:trHeight w:hRule="exact" w:val="1500"/>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jc w:val="center"/>
            </w:pPr>
            <w:r>
              <w:rPr>
                <w:rFonts w:ascii="Times New Roman" w:eastAsia="Times New Roman" w:hAnsi="Times New Roman"/>
                <w:color w:val="000000"/>
                <w:w w:val="97"/>
                <w:sz w:val="16"/>
              </w:rPr>
              <w:t>3.5.</w:t>
            </w:r>
          </w:p>
        </w:tc>
        <w:tc>
          <w:tcPr>
            <w:tcW w:w="2270"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4" w:after="0" w:line="245" w:lineRule="auto"/>
              <w:ind w:left="72" w:right="576"/>
              <w:rPr>
                <w:lang w:val="ru-RU"/>
              </w:rPr>
            </w:pPr>
            <w:r w:rsidRPr="005756A5">
              <w:rPr>
                <w:rFonts w:ascii="Times New Roman" w:eastAsia="Times New Roman" w:hAnsi="Times New Roman"/>
                <w:color w:val="221F1F"/>
                <w:w w:val="97"/>
                <w:sz w:val="16"/>
                <w:lang w:val="ru-RU"/>
              </w:rPr>
              <w:t>Сложение и вычитание обыкновенных дробей.</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ind w:left="72"/>
            </w:pPr>
            <w:r>
              <w:rPr>
                <w:rFonts w:ascii="Times New Roman" w:eastAsia="Times New Roman" w:hAnsi="Times New Roman"/>
                <w:color w:val="000000"/>
                <w:w w:val="97"/>
                <w:sz w:val="16"/>
              </w:rPr>
              <w:t>5</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ind w:left="72"/>
            </w:pPr>
            <w:r>
              <w:rPr>
                <w:rFonts w:ascii="Times New Roman" w:eastAsia="Times New Roman" w:hAnsi="Times New Roman"/>
                <w:color w:val="000000"/>
                <w:w w:val="97"/>
                <w:sz w:val="16"/>
              </w:rPr>
              <w:t>1</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ind w:left="72"/>
            </w:pPr>
            <w:r>
              <w:rPr>
                <w:rFonts w:ascii="Times New Roman" w:eastAsia="Times New Roman" w:hAnsi="Times New Roman"/>
                <w:color w:val="000000"/>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4" w:after="0" w:line="250" w:lineRule="auto"/>
              <w:ind w:left="72" w:right="288"/>
              <w:rPr>
                <w:lang w:val="ru-RU"/>
              </w:rPr>
            </w:pPr>
            <w:r w:rsidRPr="005756A5">
              <w:rPr>
                <w:rFonts w:ascii="Times New Roman" w:eastAsia="Times New Roman" w:hAnsi="Times New Roman"/>
                <w:color w:val="000000"/>
                <w:w w:val="97"/>
                <w:sz w:val="16"/>
                <w:lang w:val="ru-RU"/>
              </w:rPr>
              <w:t>Выполнять арифметические действия с обыкновенными дробями; применять свойства арифметических действий для рационализации вычислений;</w:t>
            </w:r>
          </w:p>
        </w:tc>
        <w:tc>
          <w:tcPr>
            <w:tcW w:w="1236" w:type="dxa"/>
            <w:tcBorders>
              <w:top w:val="single" w:sz="5"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4" w:after="0" w:line="254" w:lineRule="auto"/>
              <w:ind w:left="72"/>
              <w:rPr>
                <w:lang w:val="ru-RU"/>
              </w:rPr>
            </w:pPr>
            <w:r w:rsidRPr="005756A5">
              <w:rPr>
                <w:rFonts w:ascii="Times New Roman" w:eastAsia="Times New Roman" w:hAnsi="Times New Roman"/>
                <w:color w:val="000000"/>
                <w:w w:val="97"/>
                <w:sz w:val="16"/>
                <w:lang w:val="ru-RU"/>
              </w:rPr>
              <w:t xml:space="preserve">Устный опрос; Контрольная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Самооценка с </w:t>
            </w:r>
            <w:r w:rsidRPr="005756A5">
              <w:rPr>
                <w:lang w:val="ru-RU"/>
              </w:rPr>
              <w:br/>
            </w:r>
            <w:proofErr w:type="spellStart"/>
            <w:r w:rsidRPr="005756A5">
              <w:rPr>
                <w:rFonts w:ascii="Times New Roman" w:eastAsia="Times New Roman" w:hAnsi="Times New Roman"/>
                <w:color w:val="000000"/>
                <w:w w:val="97"/>
                <w:sz w:val="16"/>
                <w:lang w:val="ru-RU"/>
              </w:rPr>
              <w:t>использованием«Оценочного</w:t>
            </w:r>
            <w:proofErr w:type="spellEnd"/>
            <w:r w:rsidRPr="005756A5">
              <w:rPr>
                <w:rFonts w:ascii="Times New Roman" w:eastAsia="Times New Roman" w:hAnsi="Times New Roman"/>
                <w:color w:val="000000"/>
                <w:w w:val="97"/>
                <w:sz w:val="16"/>
                <w:lang w:val="ru-RU"/>
              </w:rPr>
              <w:t xml:space="preserve"> </w:t>
            </w:r>
            <w:r w:rsidRPr="005756A5">
              <w:rPr>
                <w:lang w:val="ru-RU"/>
              </w:rPr>
              <w:br/>
            </w:r>
            <w:r w:rsidRPr="005756A5">
              <w:rPr>
                <w:rFonts w:ascii="Times New Roman" w:eastAsia="Times New Roman" w:hAnsi="Times New Roman"/>
                <w:color w:val="000000"/>
                <w:w w:val="97"/>
                <w:sz w:val="16"/>
                <w:lang w:val="ru-RU"/>
              </w:rPr>
              <w:t>листа»;</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4" w:after="0" w:line="252" w:lineRule="auto"/>
              <w:ind w:left="74" w:right="72"/>
              <w:jc w:val="both"/>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/7774/</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/313297/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/7773/</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/272387/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/7772/</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/234510/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/7771/</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/313328/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/7770/</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/288044/</w:t>
            </w:r>
          </w:p>
        </w:tc>
      </w:tr>
      <w:tr w:rsidR="00F7124B" w:rsidRPr="00E63092">
        <w:trPr>
          <w:trHeight w:hRule="exact" w:val="18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3.6.</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221F1F"/>
                <w:w w:val="97"/>
                <w:sz w:val="16"/>
              </w:rPr>
              <w:t xml:space="preserve">Смешанная дробь.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Pr>
                <w:lang w:val="ru-RU"/>
              </w:rPr>
            </w:pPr>
            <w:r w:rsidRPr="005756A5">
              <w:rPr>
                <w:rFonts w:ascii="Times New Roman" w:eastAsia="Times New Roman" w:hAnsi="Times New Roman"/>
                <w:color w:val="000000"/>
                <w:w w:val="97"/>
                <w:sz w:val="16"/>
                <w:lang w:val="ru-RU"/>
              </w:rPr>
              <w:t>Представлять смешанную дробь в виде неправильной и выделять целую часть числа из неправильной дроби;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6" w:after="0" w:line="254" w:lineRule="auto"/>
              <w:ind w:left="72"/>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Самооценка с </w:t>
            </w:r>
            <w:r w:rsidRPr="005756A5">
              <w:rPr>
                <w:lang w:val="ru-RU"/>
              </w:rPr>
              <w:br/>
            </w:r>
            <w:proofErr w:type="spellStart"/>
            <w:r w:rsidRPr="005756A5">
              <w:rPr>
                <w:rFonts w:ascii="Times New Roman" w:eastAsia="Times New Roman" w:hAnsi="Times New Roman"/>
                <w:color w:val="000000"/>
                <w:w w:val="97"/>
                <w:sz w:val="16"/>
                <w:lang w:val="ru-RU"/>
              </w:rPr>
              <w:t>использованием«Оценочного</w:t>
            </w:r>
            <w:proofErr w:type="spellEnd"/>
            <w:r w:rsidRPr="005756A5">
              <w:rPr>
                <w:rFonts w:ascii="Times New Roman" w:eastAsia="Times New Roman" w:hAnsi="Times New Roman"/>
                <w:color w:val="000000"/>
                <w:w w:val="97"/>
                <w:sz w:val="16"/>
                <w:lang w:val="ru-RU"/>
              </w:rPr>
              <w:t xml:space="preserve"> </w:t>
            </w:r>
            <w:r w:rsidRPr="005756A5">
              <w:rPr>
                <w:lang w:val="ru-RU"/>
              </w:rPr>
              <w:br/>
            </w:r>
            <w:r w:rsidRPr="005756A5">
              <w:rPr>
                <w:rFonts w:ascii="Times New Roman" w:eastAsia="Times New Roman" w:hAnsi="Times New Roman"/>
                <w:color w:val="000000"/>
                <w:w w:val="97"/>
                <w:sz w:val="16"/>
                <w:lang w:val="ru-RU"/>
              </w:rPr>
              <w:t>листа»;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r w:rsidR="00F7124B" w:rsidRPr="00E63092">
        <w:trPr>
          <w:trHeight w:hRule="exact" w:val="25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3.7.</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432"/>
              <w:rPr>
                <w:lang w:val="ru-RU"/>
              </w:rPr>
            </w:pPr>
            <w:r w:rsidRPr="005756A5">
              <w:rPr>
                <w:rFonts w:ascii="Times New Roman" w:eastAsia="Times New Roman" w:hAnsi="Times New Roman"/>
                <w:color w:val="221F1F"/>
                <w:w w:val="97"/>
                <w:sz w:val="16"/>
                <w:lang w:val="ru-RU"/>
              </w:rPr>
              <w:t xml:space="preserve">Умножение и деление </w:t>
            </w:r>
            <w:r w:rsidRPr="005756A5">
              <w:rPr>
                <w:lang w:val="ru-RU"/>
              </w:rPr>
              <w:br/>
            </w:r>
            <w:r w:rsidRPr="005756A5">
              <w:rPr>
                <w:rFonts w:ascii="Times New Roman" w:eastAsia="Times New Roman" w:hAnsi="Times New Roman"/>
                <w:color w:val="221F1F"/>
                <w:w w:val="97"/>
                <w:sz w:val="16"/>
                <w:lang w:val="ru-RU"/>
              </w:rPr>
              <w:t>обыкновенных дробей; взаимно-обратные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288"/>
              <w:rPr>
                <w:lang w:val="ru-RU"/>
              </w:rPr>
            </w:pPr>
            <w:r w:rsidRPr="005756A5">
              <w:rPr>
                <w:rFonts w:ascii="Times New Roman" w:eastAsia="Times New Roman" w:hAnsi="Times New Roman"/>
                <w:color w:val="000000"/>
                <w:w w:val="97"/>
                <w:sz w:val="16"/>
                <w:lang w:val="ru-RU"/>
              </w:rPr>
              <w:t>Выполнять арифметические действия с обыкновенными дробями; применять свойства арифметических действий для рационализации вычислений;</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4" w:lineRule="auto"/>
              <w:ind w:left="72"/>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Практическая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Тестирование; </w:t>
            </w:r>
            <w:r w:rsidRPr="005756A5">
              <w:rPr>
                <w:lang w:val="ru-RU"/>
              </w:rPr>
              <w:br/>
            </w:r>
            <w:r w:rsidRPr="005756A5">
              <w:rPr>
                <w:rFonts w:ascii="Times New Roman" w:eastAsia="Times New Roman" w:hAnsi="Times New Roman"/>
                <w:color w:val="000000"/>
                <w:w w:val="97"/>
                <w:sz w:val="16"/>
                <w:lang w:val="ru-RU"/>
              </w:rPr>
              <w:t xml:space="preserve">Самооценка с </w:t>
            </w:r>
            <w:r w:rsidRPr="005756A5">
              <w:rPr>
                <w:lang w:val="ru-RU"/>
              </w:rPr>
              <w:br/>
            </w:r>
            <w:proofErr w:type="spellStart"/>
            <w:r w:rsidRPr="005756A5">
              <w:rPr>
                <w:rFonts w:ascii="Times New Roman" w:eastAsia="Times New Roman" w:hAnsi="Times New Roman"/>
                <w:color w:val="000000"/>
                <w:w w:val="97"/>
                <w:sz w:val="16"/>
                <w:lang w:val="ru-RU"/>
              </w:rPr>
              <w:t>использованием«Оценочного</w:t>
            </w:r>
            <w:proofErr w:type="spellEnd"/>
            <w:r w:rsidRPr="005756A5">
              <w:rPr>
                <w:rFonts w:ascii="Times New Roman" w:eastAsia="Times New Roman" w:hAnsi="Times New Roman"/>
                <w:color w:val="000000"/>
                <w:w w:val="97"/>
                <w:sz w:val="16"/>
                <w:lang w:val="ru-RU"/>
              </w:rPr>
              <w:t xml:space="preserve"> </w:t>
            </w:r>
            <w:r w:rsidRPr="005756A5">
              <w:rPr>
                <w:lang w:val="ru-RU"/>
              </w:rPr>
              <w:br/>
            </w:r>
            <w:r w:rsidRPr="005756A5">
              <w:rPr>
                <w:rFonts w:ascii="Times New Roman" w:eastAsia="Times New Roman" w:hAnsi="Times New Roman"/>
                <w:color w:val="000000"/>
                <w:w w:val="97"/>
                <w:sz w:val="16"/>
                <w:lang w:val="ru-RU"/>
              </w:rPr>
              <w:t>листа»;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4" w:right="72"/>
              <w:jc w:val="both"/>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/7769/</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/290790/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/7768/</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/234138/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/7767/</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/234541/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/7766/</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/234944/</w:t>
            </w:r>
          </w:p>
        </w:tc>
      </w:tr>
      <w:tr w:rsidR="00F7124B" w:rsidRPr="00E63092">
        <w:trPr>
          <w:trHeight w:hRule="exact" w:val="14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3.8.</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144"/>
              <w:rPr>
                <w:lang w:val="ru-RU"/>
              </w:rPr>
            </w:pPr>
            <w:r w:rsidRPr="005756A5">
              <w:rPr>
                <w:rFonts w:ascii="Times New Roman" w:eastAsia="Times New Roman" w:hAnsi="Times New Roman"/>
                <w:color w:val="221F1F"/>
                <w:w w:val="97"/>
                <w:sz w:val="16"/>
                <w:lang w:val="ru-RU"/>
              </w:rPr>
              <w:t>Решение текстовых задач, со 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Pr>
                <w:lang w:val="ru-RU"/>
              </w:rPr>
            </w:pPr>
            <w:r w:rsidRPr="005756A5">
              <w:rPr>
                <w:rFonts w:ascii="Times New Roman" w:eastAsia="Times New Roman" w:hAnsi="Times New Roman"/>
                <w:color w:val="000000"/>
                <w:w w:val="97"/>
                <w:sz w:val="16"/>
                <w:lang w:val="ru-RU"/>
              </w:rPr>
              <w:t>Решать текстовые задачи, содержащие дробные данные, и задачи на нахождение части целого и целого по его части; выявлять их сходства и различия;</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Самооценка с </w:t>
            </w:r>
            <w:r w:rsidRPr="005756A5">
              <w:rPr>
                <w:lang w:val="ru-RU"/>
              </w:rPr>
              <w:br/>
            </w:r>
            <w:proofErr w:type="spellStart"/>
            <w:r w:rsidRPr="005756A5">
              <w:rPr>
                <w:rFonts w:ascii="Times New Roman" w:eastAsia="Times New Roman" w:hAnsi="Times New Roman"/>
                <w:color w:val="000000"/>
                <w:w w:val="97"/>
                <w:sz w:val="16"/>
                <w:lang w:val="ru-RU"/>
              </w:rPr>
              <w:t>использованием«Оценочного</w:t>
            </w:r>
            <w:proofErr w:type="spellEnd"/>
            <w:r w:rsidRPr="005756A5">
              <w:rPr>
                <w:rFonts w:ascii="Times New Roman" w:eastAsia="Times New Roman" w:hAnsi="Times New Roman"/>
                <w:color w:val="000000"/>
                <w:w w:val="97"/>
                <w:sz w:val="16"/>
                <w:lang w:val="ru-RU"/>
              </w:rPr>
              <w:t xml:space="preserve"> </w:t>
            </w:r>
            <w:r w:rsidRPr="005756A5">
              <w:rPr>
                <w:lang w:val="ru-RU"/>
              </w:rPr>
              <w:br/>
            </w:r>
            <w:r w:rsidRPr="005756A5">
              <w:rPr>
                <w:rFonts w:ascii="Times New Roman" w:eastAsia="Times New Roman" w:hAnsi="Times New Roman"/>
                <w:color w:val="000000"/>
                <w:w w:val="97"/>
                <w:sz w:val="16"/>
                <w:lang w:val="ru-RU"/>
              </w:rPr>
              <w:t>листа»;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/7765/</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/307961/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/7764/</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/313390/</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6840" w:h="11900"/>
          <w:pgMar w:top="284" w:right="640" w:bottom="1108" w:left="666" w:header="720" w:footer="720" w:gutter="0"/>
          <w:cols w:space="720" w:equalWidth="0">
            <w:col w:w="1553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468"/>
        <w:gridCol w:w="2270"/>
        <w:gridCol w:w="528"/>
        <w:gridCol w:w="1104"/>
        <w:gridCol w:w="1142"/>
        <w:gridCol w:w="804"/>
        <w:gridCol w:w="4526"/>
        <w:gridCol w:w="1236"/>
        <w:gridCol w:w="3424"/>
      </w:tblGrid>
      <w:tr w:rsidR="00F7124B" w:rsidRPr="00E63092">
        <w:trPr>
          <w:trHeight w:hRule="exact" w:val="24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3.9.</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ind w:left="72"/>
              <w:rPr>
                <w:lang w:val="ru-RU"/>
              </w:rPr>
            </w:pPr>
            <w:r w:rsidRPr="005756A5">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720"/>
              <w:rPr>
                <w:lang w:val="ru-RU"/>
              </w:rPr>
            </w:pPr>
            <w:r w:rsidRPr="005756A5">
              <w:rPr>
                <w:rFonts w:ascii="Times New Roman" w:eastAsia="Times New Roman" w:hAnsi="Times New Roman"/>
                <w:color w:val="000000"/>
                <w:w w:val="97"/>
                <w:sz w:val="16"/>
                <w:lang w:val="ru-RU"/>
              </w:rPr>
              <w:t>Выполнять прикидку и оценку результата вычислений; предлагать и применять приёмы проверки вычислений;</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4" w:lineRule="auto"/>
              <w:ind w:left="72"/>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Практическая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Тестирование; </w:t>
            </w:r>
            <w:r w:rsidRPr="005756A5">
              <w:rPr>
                <w:lang w:val="ru-RU"/>
              </w:rPr>
              <w:br/>
            </w:r>
            <w:r w:rsidRPr="005756A5">
              <w:rPr>
                <w:rFonts w:ascii="Times New Roman" w:eastAsia="Times New Roman" w:hAnsi="Times New Roman"/>
                <w:color w:val="000000"/>
                <w:w w:val="97"/>
                <w:sz w:val="16"/>
                <w:lang w:val="ru-RU"/>
              </w:rPr>
              <w:t xml:space="preserve">Самооценка с </w:t>
            </w:r>
            <w:r w:rsidRPr="005756A5">
              <w:rPr>
                <w:lang w:val="ru-RU"/>
              </w:rPr>
              <w:br/>
            </w:r>
            <w:proofErr w:type="spellStart"/>
            <w:r w:rsidRPr="005756A5">
              <w:rPr>
                <w:rFonts w:ascii="Times New Roman" w:eastAsia="Times New Roman" w:hAnsi="Times New Roman"/>
                <w:color w:val="000000"/>
                <w:w w:val="97"/>
                <w:sz w:val="16"/>
                <w:lang w:val="ru-RU"/>
              </w:rPr>
              <w:t>использованием«Оценочного</w:t>
            </w:r>
            <w:proofErr w:type="spellEnd"/>
            <w:r w:rsidRPr="005756A5">
              <w:rPr>
                <w:rFonts w:ascii="Times New Roman" w:eastAsia="Times New Roman" w:hAnsi="Times New Roman"/>
                <w:color w:val="000000"/>
                <w:w w:val="97"/>
                <w:sz w:val="16"/>
                <w:lang w:val="ru-RU"/>
              </w:rPr>
              <w:t xml:space="preserve"> </w:t>
            </w:r>
            <w:r w:rsidRPr="005756A5">
              <w:rPr>
                <w:lang w:val="ru-RU"/>
              </w:rPr>
              <w:br/>
            </w:r>
            <w:r w:rsidRPr="005756A5">
              <w:rPr>
                <w:rFonts w:ascii="Times New Roman" w:eastAsia="Times New Roman" w:hAnsi="Times New Roman"/>
                <w:color w:val="000000"/>
                <w:w w:val="97"/>
                <w:sz w:val="16"/>
                <w:lang w:val="ru-RU"/>
              </w:rPr>
              <w:t>листа»;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/7788/</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/234448/</w:t>
            </w:r>
          </w:p>
        </w:tc>
      </w:tr>
      <w:tr w:rsidR="00F7124B" w:rsidRPr="00E63092">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3.10.</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ight="144"/>
              <w:rPr>
                <w:lang w:val="ru-RU"/>
              </w:rPr>
            </w:pPr>
            <w:r w:rsidRPr="005756A5">
              <w:rPr>
                <w:rFonts w:ascii="Times New Roman" w:eastAsia="Times New Roman" w:hAnsi="Times New Roman"/>
                <w:color w:val="221F1F"/>
                <w:w w:val="97"/>
                <w:sz w:val="16"/>
                <w:lang w:val="ru-RU"/>
              </w:rPr>
              <w:t>Применение букв для записи математических выражений и предложений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Pr>
                <w:lang w:val="ru-RU"/>
              </w:rPr>
            </w:pPr>
            <w:r w:rsidRPr="005756A5">
              <w:rPr>
                <w:rFonts w:ascii="Times New Roman" w:eastAsia="Times New Roman" w:hAnsi="Times New Roman"/>
                <w:color w:val="000000"/>
                <w:w w:val="97"/>
                <w:sz w:val="16"/>
                <w:lang w:val="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6" w:after="0" w:line="254" w:lineRule="auto"/>
              <w:ind w:left="72"/>
              <w:rPr>
                <w:lang w:val="ru-RU"/>
              </w:rPr>
            </w:pPr>
            <w:r w:rsidRPr="005756A5">
              <w:rPr>
                <w:rFonts w:ascii="Times New Roman" w:eastAsia="Times New Roman" w:hAnsi="Times New Roman"/>
                <w:color w:val="000000"/>
                <w:w w:val="97"/>
                <w:sz w:val="16"/>
                <w:lang w:val="ru-RU"/>
              </w:rPr>
              <w:t xml:space="preserve">Устный опрос; Контрольная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Самооценка с </w:t>
            </w:r>
            <w:r w:rsidRPr="005756A5">
              <w:rPr>
                <w:lang w:val="ru-RU"/>
              </w:rPr>
              <w:br/>
            </w:r>
            <w:proofErr w:type="spellStart"/>
            <w:r w:rsidRPr="005756A5">
              <w:rPr>
                <w:rFonts w:ascii="Times New Roman" w:eastAsia="Times New Roman" w:hAnsi="Times New Roman"/>
                <w:color w:val="000000"/>
                <w:w w:val="97"/>
                <w:sz w:val="16"/>
                <w:lang w:val="ru-RU"/>
              </w:rPr>
              <w:t>использованием«Оценочного</w:t>
            </w:r>
            <w:proofErr w:type="spellEnd"/>
            <w:r w:rsidRPr="005756A5">
              <w:rPr>
                <w:rFonts w:ascii="Times New Roman" w:eastAsia="Times New Roman" w:hAnsi="Times New Roman"/>
                <w:color w:val="000000"/>
                <w:w w:val="97"/>
                <w:sz w:val="16"/>
                <w:lang w:val="ru-RU"/>
              </w:rPr>
              <w:t xml:space="preserve"> </w:t>
            </w:r>
            <w:r w:rsidRPr="005756A5">
              <w:rPr>
                <w:lang w:val="ru-RU"/>
              </w:rPr>
              <w:br/>
            </w:r>
            <w:r w:rsidRPr="005756A5">
              <w:rPr>
                <w:rFonts w:ascii="Times New Roman" w:eastAsia="Times New Roman" w:hAnsi="Times New Roman"/>
                <w:color w:val="000000"/>
                <w:w w:val="97"/>
                <w:sz w:val="16"/>
                <w:lang w:val="ru-RU"/>
              </w:rPr>
              <w:t>листа»;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r w:rsidR="00F7124B">
        <w:trPr>
          <w:trHeight w:hRule="exact" w:val="348"/>
        </w:trPr>
        <w:tc>
          <w:tcPr>
            <w:tcW w:w="27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48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F7124B"/>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 xml:space="preserve">Раздел 4. </w:t>
            </w:r>
            <w:r>
              <w:rPr>
                <w:rFonts w:ascii="Times New Roman" w:eastAsia="Times New Roman" w:hAnsi="Times New Roman"/>
                <w:b/>
                <w:color w:val="221F1F"/>
                <w:w w:val="97"/>
                <w:sz w:val="16"/>
              </w:rPr>
              <w:t>Наглядная геометрия. Многоугольники</w:t>
            </w:r>
          </w:p>
        </w:tc>
      </w:tr>
      <w:tr w:rsidR="00F7124B">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4.1.</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Многоугольники.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ight="288"/>
              <w:rPr>
                <w:lang w:val="ru-RU"/>
              </w:rPr>
            </w:pPr>
            <w:r w:rsidRPr="005756A5">
              <w:rPr>
                <w:rFonts w:ascii="Times New Roman" w:eastAsia="Times New Roman" w:hAnsi="Times New Roman"/>
                <w:color w:val="000000"/>
                <w:w w:val="97"/>
                <w:sz w:val="16"/>
                <w:lang w:val="ru-RU"/>
              </w:rPr>
              <w:t>Описывать, используя терминологию, изображать с помощью чертёжных инструментов и от руки, моделировать из бумаги многоугольники;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rsidRPr="00E63092">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4.2.</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right="432"/>
            </w:pPr>
            <w:r>
              <w:rPr>
                <w:rFonts w:ascii="Times New Roman" w:eastAsia="Times New Roman" w:hAnsi="Times New Roman"/>
                <w:color w:val="221F1F"/>
                <w:w w:val="97"/>
                <w:sz w:val="16"/>
              </w:rPr>
              <w:t xml:space="preserve">Четырёхугольник, </w:t>
            </w:r>
            <w:r>
              <w:br/>
            </w:r>
            <w:r>
              <w:rPr>
                <w:rFonts w:ascii="Times New Roman" w:eastAsia="Times New Roman" w:hAnsi="Times New Roman"/>
                <w:color w:val="221F1F"/>
                <w:w w:val="97"/>
                <w:sz w:val="16"/>
              </w:rPr>
              <w:t>прямоугольник, квадрат.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144"/>
              <w:rPr>
                <w:lang w:val="ru-RU"/>
              </w:rPr>
            </w:pPr>
            <w:r w:rsidRPr="005756A5">
              <w:rPr>
                <w:rFonts w:ascii="Times New Roman" w:eastAsia="Times New Roman" w:hAnsi="Times New Roman"/>
                <w:color w:val="000000"/>
                <w:w w:val="97"/>
                <w:sz w:val="16"/>
                <w:lang w:val="ru-RU"/>
              </w:rPr>
              <w:t>Приводить примеры объектов реального мира, имеющих форму многоугольника, прямоугольника, квадрата, треугольника, оценивать их линейные размеры;</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/7733/</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/233518/</w:t>
            </w:r>
          </w:p>
        </w:tc>
      </w:tr>
      <w:tr w:rsidR="00F7124B" w:rsidRPr="00E63092">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4.3.</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Pr>
                <w:lang w:val="ru-RU"/>
              </w:rPr>
            </w:pPr>
            <w:r w:rsidRPr="005756A5">
              <w:rPr>
                <w:rFonts w:ascii="Times New Roman" w:eastAsia="Times New Roman" w:hAnsi="Times New Roman"/>
                <w:color w:val="221F1F"/>
                <w:w w:val="97"/>
                <w:sz w:val="16"/>
                <w:lang w:val="ru-RU"/>
              </w:rPr>
              <w:t>Практическая работа</w:t>
            </w:r>
            <w:r w:rsidRPr="005756A5">
              <w:rPr>
                <w:lang w:val="ru-RU"/>
              </w:rPr>
              <w:br/>
            </w:r>
            <w:r w:rsidRPr="005756A5">
              <w:rPr>
                <w:rFonts w:ascii="Times New Roman" w:eastAsia="Times New Roman" w:hAnsi="Times New Roman"/>
                <w:color w:val="221F1F"/>
                <w:w w:val="97"/>
                <w:sz w:val="16"/>
                <w:lang w:val="ru-RU"/>
              </w:rPr>
              <w:t xml:space="preserve">«Построение прямоугольника с заданными сторонами на </w:t>
            </w:r>
            <w:r w:rsidRPr="005756A5">
              <w:rPr>
                <w:lang w:val="ru-RU"/>
              </w:rPr>
              <w:br/>
            </w:r>
            <w:r w:rsidRPr="005756A5">
              <w:rPr>
                <w:rFonts w:ascii="Times New Roman" w:eastAsia="Times New Roman" w:hAnsi="Times New Roman"/>
                <w:color w:val="221F1F"/>
                <w:w w:val="97"/>
                <w:sz w:val="16"/>
                <w:lang w:val="ru-RU"/>
              </w:rPr>
              <w:t>нелинованной бумаге».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ight="720"/>
              <w:rPr>
                <w:lang w:val="ru-RU"/>
              </w:rPr>
            </w:pPr>
            <w:r w:rsidRPr="005756A5">
              <w:rPr>
                <w:rFonts w:ascii="Times New Roman" w:eastAsia="Times New Roman" w:hAnsi="Times New Roman"/>
                <w:color w:val="000000"/>
                <w:w w:val="97"/>
                <w:sz w:val="16"/>
                <w:lang w:val="ru-RU"/>
              </w:rPr>
              <w:t>Вычислять: периметр треугольника, прямоугольника, многоугольника; площадь прямоугольника, квадрата;</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6"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r w:rsidR="00F7124B" w:rsidRPr="00E63092">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4.4.</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Треугольник.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288"/>
              <w:rPr>
                <w:lang w:val="ru-RU"/>
              </w:rPr>
            </w:pPr>
            <w:r w:rsidRPr="005756A5">
              <w:rPr>
                <w:rFonts w:ascii="Times New Roman" w:eastAsia="Times New Roman" w:hAnsi="Times New Roman"/>
                <w:color w:val="000000"/>
                <w:w w:val="97"/>
                <w:sz w:val="16"/>
                <w:lang w:val="ru-RU"/>
              </w:rPr>
              <w:t>Изображать остроугольные, прямоугольные и тупоугольные треугольники;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/7734/</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/234913/</w:t>
            </w:r>
          </w:p>
        </w:tc>
      </w:tr>
      <w:tr w:rsidR="00F7124B" w:rsidRPr="00E63092">
        <w:trPr>
          <w:trHeight w:hRule="exact" w:val="12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4.5.</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2" w:lineRule="auto"/>
              <w:ind w:left="72" w:right="288"/>
              <w:rPr>
                <w:lang w:val="ru-RU"/>
              </w:rPr>
            </w:pPr>
            <w:r w:rsidRPr="005756A5">
              <w:rPr>
                <w:rFonts w:ascii="Times New Roman" w:eastAsia="Times New Roman" w:hAnsi="Times New Roman"/>
                <w:color w:val="221F1F"/>
                <w:w w:val="97"/>
                <w:sz w:val="16"/>
                <w:lang w:val="ru-RU"/>
              </w:rPr>
              <w:t xml:space="preserve">Площадь и периметр </w:t>
            </w:r>
            <w:r w:rsidRPr="005756A5">
              <w:rPr>
                <w:lang w:val="ru-RU"/>
              </w:rPr>
              <w:br/>
            </w:r>
            <w:r w:rsidRPr="005756A5">
              <w:rPr>
                <w:rFonts w:ascii="Times New Roman" w:eastAsia="Times New Roman" w:hAnsi="Times New Roman"/>
                <w:color w:val="221F1F"/>
                <w:w w:val="97"/>
                <w:sz w:val="16"/>
                <w:lang w:val="ru-RU"/>
              </w:rPr>
              <w:t xml:space="preserve">прямоугольника и </w:t>
            </w:r>
            <w:r w:rsidRPr="005756A5">
              <w:rPr>
                <w:lang w:val="ru-RU"/>
              </w:rPr>
              <w:br/>
            </w:r>
            <w:r w:rsidRPr="005756A5">
              <w:rPr>
                <w:rFonts w:ascii="Times New Roman" w:eastAsia="Times New Roman" w:hAnsi="Times New Roman"/>
                <w:color w:val="221F1F"/>
                <w:w w:val="97"/>
                <w:sz w:val="16"/>
                <w:lang w:val="ru-RU"/>
              </w:rPr>
              <w:t xml:space="preserve">многоугольников, </w:t>
            </w:r>
            <w:r w:rsidRPr="005756A5">
              <w:rPr>
                <w:lang w:val="ru-RU"/>
              </w:rPr>
              <w:br/>
            </w:r>
            <w:r w:rsidRPr="005756A5">
              <w:rPr>
                <w:rFonts w:ascii="Times New Roman" w:eastAsia="Times New Roman" w:hAnsi="Times New Roman"/>
                <w:color w:val="221F1F"/>
                <w:w w:val="97"/>
                <w:sz w:val="16"/>
                <w:lang w:val="ru-RU"/>
              </w:rPr>
              <w:t xml:space="preserve">составленных из </w:t>
            </w:r>
            <w:r w:rsidRPr="005756A5">
              <w:rPr>
                <w:lang w:val="ru-RU"/>
              </w:rPr>
              <w:br/>
            </w:r>
            <w:r w:rsidRPr="005756A5">
              <w:rPr>
                <w:rFonts w:ascii="Times New Roman" w:eastAsia="Times New Roman" w:hAnsi="Times New Roman"/>
                <w:color w:val="221F1F"/>
                <w:w w:val="97"/>
                <w:sz w:val="16"/>
                <w:lang w:val="ru-RU"/>
              </w:rPr>
              <w:t>прямоугольников, единицы измерения площади.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576"/>
              <w:rPr>
                <w:lang w:val="ru-RU"/>
              </w:rPr>
            </w:pPr>
            <w:r w:rsidRPr="005756A5">
              <w:rPr>
                <w:rFonts w:ascii="Times New Roman" w:eastAsia="Times New Roman" w:hAnsi="Times New Roman"/>
                <w:color w:val="000000"/>
                <w:w w:val="97"/>
                <w:sz w:val="16"/>
                <w:lang w:val="ru-RU"/>
              </w:rPr>
              <w:t>Вычислять: периметр треугольника, прямоугольника, многоугольника; площадь прямоугольника, квадрата; Исследовать зависимость площади квадрата от длины его стороны;</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/7732/</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/325583/</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6840" w:h="11900"/>
          <w:pgMar w:top="284" w:right="640" w:bottom="634" w:left="666" w:header="720" w:footer="720" w:gutter="0"/>
          <w:cols w:space="720" w:equalWidth="0">
            <w:col w:w="1553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468"/>
        <w:gridCol w:w="2270"/>
        <w:gridCol w:w="528"/>
        <w:gridCol w:w="1104"/>
        <w:gridCol w:w="1142"/>
        <w:gridCol w:w="804"/>
        <w:gridCol w:w="4526"/>
        <w:gridCol w:w="1236"/>
        <w:gridCol w:w="3424"/>
      </w:tblGrid>
      <w:tr w:rsidR="00F7124B" w:rsidRPr="00E63092">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4.6.</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Периметр много угольника.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ight="144"/>
              <w:rPr>
                <w:lang w:val="ru-RU"/>
              </w:rPr>
            </w:pPr>
            <w:r w:rsidRPr="005756A5">
              <w:rPr>
                <w:rFonts w:ascii="Times New Roman" w:eastAsia="Times New Roman" w:hAnsi="Times New Roman"/>
                <w:color w:val="000000"/>
                <w:w w:val="97"/>
                <w:sz w:val="16"/>
                <w:lang w:val="ru-RU"/>
              </w:rPr>
              <w:t xml:space="preserve">Знакомиться с примерами применения площади и периметра в практических ситуациях; </w:t>
            </w:r>
            <w:r w:rsidRPr="005756A5">
              <w:rPr>
                <w:lang w:val="ru-RU"/>
              </w:rPr>
              <w:br/>
            </w:r>
            <w:r w:rsidRPr="005756A5">
              <w:rPr>
                <w:rFonts w:ascii="Times New Roman" w:eastAsia="Times New Roman" w:hAnsi="Times New Roman"/>
                <w:color w:val="000000"/>
                <w:w w:val="97"/>
                <w:sz w:val="16"/>
                <w:lang w:val="ru-RU"/>
              </w:rPr>
              <w:t>Решать задачи из реальной жизни, предлагать и обсуждать различные способы решения задач;</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r w:rsidR="00F7124B">
        <w:trPr>
          <w:trHeight w:hRule="exact" w:val="384"/>
        </w:trPr>
        <w:tc>
          <w:tcPr>
            <w:tcW w:w="27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F7124B"/>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Раздел 5.</w:t>
            </w:r>
            <w:r>
              <w:rPr>
                <w:rFonts w:ascii="Times New Roman" w:eastAsia="Times New Roman" w:hAnsi="Times New Roman"/>
                <w:b/>
                <w:color w:val="221F1F"/>
                <w:w w:val="97"/>
                <w:sz w:val="16"/>
              </w:rPr>
              <w:t xml:space="preserve">Десятичные дроби </w:t>
            </w:r>
          </w:p>
        </w:tc>
      </w:tr>
      <w:tr w:rsidR="00F7124B">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5.1.</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Десятичная запись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0" w:lineRule="auto"/>
              <w:ind w:left="72"/>
              <w:rPr>
                <w:lang w:val="ru-RU"/>
              </w:rPr>
            </w:pPr>
            <w:r w:rsidRPr="005756A5">
              <w:rPr>
                <w:rFonts w:ascii="Times New Roman" w:eastAsia="Times New Roman" w:hAnsi="Times New Roman"/>
                <w:color w:val="000000"/>
                <w:w w:val="97"/>
                <w:sz w:val="16"/>
                <w:lang w:val="ru-RU"/>
              </w:rPr>
              <w:t xml:space="preserve">Представлять десятичную дробь в виде обыкновенной, читать и записывать, сравнивать десятичные дроби, предлагать, </w:t>
            </w:r>
            <w:r w:rsidRPr="005756A5">
              <w:rPr>
                <w:lang w:val="ru-RU"/>
              </w:rPr>
              <w:br/>
            </w:r>
            <w:r w:rsidRPr="005756A5">
              <w:rPr>
                <w:rFonts w:ascii="Times New Roman" w:eastAsia="Times New Roman" w:hAnsi="Times New Roman"/>
                <w:color w:val="000000"/>
                <w:w w:val="97"/>
                <w:sz w:val="16"/>
                <w:lang w:val="ru-RU"/>
              </w:rPr>
              <w:t>обосновывать и обсуждать способы упорядочивания десятичных дробей;</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https://resh.edu.ru/subject/lesson/6903/start/235409/</w:t>
            </w:r>
          </w:p>
        </w:tc>
      </w:tr>
      <w:tr w:rsidR="00F7124B">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5.2.</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221F1F"/>
                <w:w w:val="97"/>
                <w:sz w:val="16"/>
              </w:rPr>
              <w:t>Сравнение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33" w:lineRule="auto"/>
              <w:jc w:val="center"/>
              <w:rPr>
                <w:lang w:val="ru-RU"/>
              </w:rPr>
            </w:pPr>
            <w:r w:rsidRPr="005756A5">
              <w:rPr>
                <w:rFonts w:ascii="Times New Roman" w:eastAsia="Times New Roman" w:hAnsi="Times New Roman"/>
                <w:color w:val="000000"/>
                <w:w w:val="97"/>
                <w:sz w:val="16"/>
                <w:lang w:val="ru-RU"/>
              </w:rPr>
              <w:t>Изображать десятичные дроби точками на координатной прямой;</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https://resh.edu.ru/subject/lesson/6902/start/236092/</w:t>
            </w:r>
          </w:p>
        </w:tc>
      </w:tr>
      <w:tr w:rsidR="00F7124B" w:rsidRPr="00E63092">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5.3.</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right="432"/>
            </w:pPr>
            <w:r>
              <w:rPr>
                <w:rFonts w:ascii="Times New Roman" w:eastAsia="Times New Roman" w:hAnsi="Times New Roman"/>
                <w:color w:val="221F1F"/>
                <w:w w:val="97"/>
                <w:sz w:val="16"/>
              </w:rPr>
              <w:t>Действия с десятичными дробями.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jc w:val="center"/>
              <w:rPr>
                <w:lang w:val="ru-RU"/>
              </w:rPr>
            </w:pPr>
            <w:r w:rsidRPr="005756A5">
              <w:rPr>
                <w:rFonts w:ascii="Times New Roman" w:eastAsia="Times New Roman" w:hAnsi="Times New Roman"/>
                <w:color w:val="000000"/>
                <w:w w:val="97"/>
                <w:sz w:val="16"/>
                <w:lang w:val="ru-RU"/>
              </w:rPr>
              <w:t>Выявлять сходства и различия правил арифметических действий с натуральными числами и десятичными дробями, объяснять их;</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2" w:lineRule="auto"/>
              <w:ind w:left="74" w:right="72"/>
              <w:jc w:val="both"/>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/6901/</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/236060/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/6900/</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/306025/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/6899/</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/235967/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/6898/</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/308521/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/6897/</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/236198/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/6896/</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 xml:space="preserve">/236236/ </w:t>
            </w: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/6895/</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/237507/</w:t>
            </w:r>
          </w:p>
        </w:tc>
      </w:tr>
      <w:tr w:rsidR="00F7124B" w:rsidRPr="00E63092">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.5.4.</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right="432"/>
            </w:pPr>
            <w:r>
              <w:rPr>
                <w:rFonts w:ascii="Times New Roman" w:eastAsia="Times New Roman" w:hAnsi="Times New Roman"/>
                <w:color w:val="221F1F"/>
                <w:w w:val="97"/>
                <w:sz w:val="16"/>
              </w:rPr>
              <w:t>Округление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ight="144"/>
              <w:rPr>
                <w:lang w:val="ru-RU"/>
              </w:rPr>
            </w:pPr>
            <w:r w:rsidRPr="005756A5">
              <w:rPr>
                <w:rFonts w:ascii="Times New Roman" w:eastAsia="Times New Roman" w:hAnsi="Times New Roman"/>
                <w:color w:val="000000"/>
                <w:w w:val="97"/>
                <w:sz w:val="16"/>
                <w:lang w:val="ru-RU"/>
              </w:rPr>
              <w:t xml:space="preserve">Выполнять арифметические действия с десятичными дробями; выполнять прикидку и оценку результата вычислений; </w:t>
            </w:r>
            <w:r w:rsidRPr="005756A5">
              <w:rPr>
                <w:lang w:val="ru-RU"/>
              </w:rPr>
              <w:br/>
            </w:r>
            <w:r w:rsidRPr="005756A5">
              <w:rPr>
                <w:rFonts w:ascii="Times New Roman" w:eastAsia="Times New Roman" w:hAnsi="Times New Roman"/>
                <w:color w:val="000000"/>
                <w:w w:val="97"/>
                <w:sz w:val="16"/>
                <w:lang w:val="ru-RU"/>
              </w:rPr>
              <w:t>Применять правило округления десятичных дробей;</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r w:rsidR="00F7124B">
        <w:trPr>
          <w:trHeight w:hRule="exact" w:val="235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5.5.</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45" w:lineRule="auto"/>
              <w:ind w:left="72" w:right="432"/>
              <w:rPr>
                <w:lang w:val="ru-RU"/>
              </w:rPr>
            </w:pPr>
            <w:r w:rsidRPr="005756A5">
              <w:rPr>
                <w:rFonts w:ascii="Times New Roman" w:eastAsia="Times New Roman" w:hAnsi="Times New Roman"/>
                <w:color w:val="221F1F"/>
                <w:w w:val="97"/>
                <w:sz w:val="16"/>
                <w:lang w:val="ru-RU"/>
              </w:rPr>
              <w:t>Решение текстовых задач, содержащих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4" w:lineRule="auto"/>
              <w:ind w:left="72" w:right="144"/>
              <w:rPr>
                <w:lang w:val="ru-RU"/>
              </w:rPr>
            </w:pPr>
            <w:r w:rsidRPr="005756A5">
              <w:rPr>
                <w:rFonts w:ascii="Times New Roman" w:eastAsia="Times New Roman" w:hAnsi="Times New Roman"/>
                <w:color w:val="000000"/>
                <w:w w:val="97"/>
                <w:sz w:val="16"/>
                <w:lang w:val="ru-RU"/>
              </w:rPr>
              <w:t xml:space="preserve">Применять свойства арифметических действий для </w:t>
            </w:r>
            <w:r w:rsidRPr="005756A5">
              <w:rPr>
                <w:lang w:val="ru-RU"/>
              </w:rPr>
              <w:br/>
            </w:r>
            <w:r w:rsidRPr="005756A5">
              <w:rPr>
                <w:rFonts w:ascii="Times New Roman" w:eastAsia="Times New Roman" w:hAnsi="Times New Roman"/>
                <w:color w:val="000000"/>
                <w:w w:val="97"/>
                <w:sz w:val="16"/>
                <w:lang w:val="ru-RU"/>
              </w:rPr>
              <w:t xml:space="preserve">рационализации вычислений; </w:t>
            </w:r>
            <w:r w:rsidRPr="005756A5">
              <w:rPr>
                <w:lang w:val="ru-RU"/>
              </w:rPr>
              <w:br/>
            </w:r>
            <w:r w:rsidRPr="005756A5">
              <w:rPr>
                <w:rFonts w:ascii="Times New Roman" w:eastAsia="Times New Roman" w:hAnsi="Times New Roman"/>
                <w:color w:val="000000"/>
                <w:w w:val="97"/>
                <w:sz w:val="16"/>
                <w:lang w:val="ru-RU"/>
              </w:rPr>
              <w:t xml:space="preserve">Проводить исследования свойств десятичных дробей, опираясь на числовые эксперименты (в том числе с помощью </w:t>
            </w:r>
            <w:r w:rsidRPr="005756A5">
              <w:rPr>
                <w:lang w:val="ru-RU"/>
              </w:rPr>
              <w:br/>
            </w:r>
            <w:r w:rsidRPr="005756A5">
              <w:rPr>
                <w:rFonts w:ascii="Times New Roman" w:eastAsia="Times New Roman" w:hAnsi="Times New Roman"/>
                <w:color w:val="000000"/>
                <w:w w:val="97"/>
                <w:sz w:val="16"/>
                <w:lang w:val="ru-RU"/>
              </w:rPr>
              <w:t xml:space="preserve">компьютера), выдвигать гипотезы и приводить их обоснования; Распознавать истинные и ложные высказывания о дробях, приводить примеры и </w:t>
            </w:r>
            <w:proofErr w:type="spellStart"/>
            <w:r w:rsidRPr="005756A5">
              <w:rPr>
                <w:rFonts w:ascii="Times New Roman" w:eastAsia="Times New Roman" w:hAnsi="Times New Roman"/>
                <w:color w:val="000000"/>
                <w:w w:val="97"/>
                <w:sz w:val="16"/>
                <w:lang w:val="ru-RU"/>
              </w:rPr>
              <w:t>контрпримеры</w:t>
            </w:r>
            <w:proofErr w:type="spellEnd"/>
            <w:r w:rsidRPr="005756A5">
              <w:rPr>
                <w:rFonts w:ascii="Times New Roman" w:eastAsia="Times New Roman" w:hAnsi="Times New Roman"/>
                <w:color w:val="000000"/>
                <w:w w:val="97"/>
                <w:sz w:val="16"/>
                <w:lang w:val="ru-RU"/>
              </w:rPr>
              <w:t xml:space="preserve">, строить высказывания и отрицания высказываний; </w:t>
            </w:r>
            <w:r w:rsidRPr="005756A5">
              <w:rPr>
                <w:lang w:val="ru-RU"/>
              </w:rPr>
              <w:br/>
            </w:r>
            <w:r w:rsidRPr="005756A5">
              <w:rPr>
                <w:rFonts w:ascii="Times New Roman" w:eastAsia="Times New Roman" w:hAnsi="Times New Roman"/>
                <w:color w:val="000000"/>
                <w:w w:val="97"/>
                <w:sz w:val="16"/>
                <w:lang w:val="ru-RU"/>
              </w:rPr>
              <w:t>Решать текстовые задачи, содержащие дробные данные, и на нахождение части целого и целого по его части; выявлять их сходства и различия;</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bl>
    <w:p w:rsidR="00F7124B" w:rsidRDefault="00F7124B">
      <w:pPr>
        <w:autoSpaceDE w:val="0"/>
        <w:autoSpaceDN w:val="0"/>
        <w:spacing w:after="0" w:line="14" w:lineRule="exact"/>
      </w:pPr>
    </w:p>
    <w:p w:rsidR="00F7124B" w:rsidRDefault="00F7124B">
      <w:pPr>
        <w:sectPr w:rsidR="00F7124B">
          <w:pgSz w:w="16840" w:h="11900"/>
          <w:pgMar w:top="284" w:right="640" w:bottom="1408" w:left="666" w:header="720" w:footer="720" w:gutter="0"/>
          <w:cols w:space="720" w:equalWidth="0">
            <w:col w:w="1553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70"/>
        <w:gridCol w:w="528"/>
        <w:gridCol w:w="1104"/>
        <w:gridCol w:w="1142"/>
        <w:gridCol w:w="804"/>
        <w:gridCol w:w="4526"/>
        <w:gridCol w:w="1236"/>
        <w:gridCol w:w="3424"/>
      </w:tblGrid>
      <w:tr w:rsidR="00F7124B" w:rsidRPr="00E63092">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5.6.</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ind w:left="72"/>
              <w:rPr>
                <w:lang w:val="ru-RU"/>
              </w:rPr>
            </w:pPr>
            <w:r w:rsidRPr="005756A5">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4" w:lineRule="auto"/>
              <w:ind w:left="72" w:right="144"/>
              <w:rPr>
                <w:lang w:val="ru-RU"/>
              </w:rPr>
            </w:pPr>
            <w:r w:rsidRPr="005756A5">
              <w:rPr>
                <w:rFonts w:ascii="Times New Roman" w:eastAsia="Times New Roman" w:hAnsi="Times New Roman"/>
                <w:color w:val="000000"/>
                <w:w w:val="97"/>
                <w:sz w:val="16"/>
                <w:lang w:val="ru-RU"/>
              </w:rPr>
              <w:t xml:space="preserve">Проводить исследования свойств десятичных дробей, опираясь на числовые эксперименты (в том числе с помощью </w:t>
            </w:r>
            <w:r w:rsidRPr="005756A5">
              <w:rPr>
                <w:lang w:val="ru-RU"/>
              </w:rPr>
              <w:br/>
            </w:r>
            <w:r w:rsidRPr="005756A5">
              <w:rPr>
                <w:rFonts w:ascii="Times New Roman" w:eastAsia="Times New Roman" w:hAnsi="Times New Roman"/>
                <w:color w:val="000000"/>
                <w:w w:val="97"/>
                <w:sz w:val="16"/>
                <w:lang w:val="ru-RU"/>
              </w:rPr>
              <w:t xml:space="preserve">компьютера), выдвигать гипотезы и приводить их обоснования; Решать текстовые задачи, содержащие дробные данные, и на нахождение части целого и целого по его части; выявлять их сходства и различия; </w:t>
            </w:r>
            <w:r w:rsidRPr="005756A5">
              <w:rPr>
                <w:lang w:val="ru-RU"/>
              </w:rPr>
              <w:br/>
            </w:r>
            <w:r w:rsidRPr="005756A5">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Приводить, разбирать, оценивать различные решения, записи решений текстовых задач; </w:t>
            </w:r>
            <w:r w:rsidRPr="005756A5">
              <w:rPr>
                <w:lang w:val="ru-RU"/>
              </w:rPr>
              <w:br/>
            </w:r>
            <w:r w:rsidRPr="005756A5">
              <w:rPr>
                <w:rFonts w:ascii="Times New Roman" w:eastAsia="Times New Roman" w:hAnsi="Times New Roman"/>
                <w:color w:val="000000"/>
                <w:w w:val="97"/>
                <w:sz w:val="16"/>
                <w:lang w:val="ru-RU"/>
              </w:rPr>
              <w:t xml:space="preserve">Оперировать дробными числами в реальных жизненных </w:t>
            </w:r>
            <w:r w:rsidRPr="005756A5">
              <w:rPr>
                <w:lang w:val="ru-RU"/>
              </w:rPr>
              <w:br/>
            </w:r>
            <w:r w:rsidRPr="005756A5">
              <w:rPr>
                <w:rFonts w:ascii="Times New Roman" w:eastAsia="Times New Roman" w:hAnsi="Times New Roman"/>
                <w:color w:val="000000"/>
                <w:w w:val="97"/>
                <w:sz w:val="16"/>
                <w:lang w:val="ru-RU"/>
              </w:rPr>
              <w:t xml:space="preserve">ситуациях; </w:t>
            </w:r>
            <w:r w:rsidRPr="005756A5">
              <w:rPr>
                <w:lang w:val="ru-RU"/>
              </w:rPr>
              <w:br/>
            </w:r>
            <w:r w:rsidRPr="005756A5">
              <w:rPr>
                <w:rFonts w:ascii="Times New Roman" w:eastAsia="Times New Roman" w:hAnsi="Times New Roman"/>
                <w:color w:val="000000"/>
                <w:w w:val="97"/>
                <w:sz w:val="16"/>
                <w:lang w:val="ru-RU"/>
              </w:rPr>
              <w:t xml:space="preserve">Критически оценивать полученный результат, осуществлять самоконтроль, проверяя ответ на соответствие условию, </w:t>
            </w:r>
            <w:r w:rsidRPr="005756A5">
              <w:rPr>
                <w:lang w:val="ru-RU"/>
              </w:rPr>
              <w:br/>
            </w:r>
            <w:r w:rsidRPr="005756A5">
              <w:rPr>
                <w:rFonts w:ascii="Times New Roman" w:eastAsia="Times New Roman" w:hAnsi="Times New Roman"/>
                <w:color w:val="000000"/>
                <w:w w:val="97"/>
                <w:sz w:val="16"/>
                <w:lang w:val="ru-RU"/>
              </w:rPr>
              <w:t>находить ошибки;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r w:rsidR="00F7124B">
        <w:trPr>
          <w:trHeight w:hRule="exact" w:val="348"/>
        </w:trPr>
        <w:tc>
          <w:tcPr>
            <w:tcW w:w="27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38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F7124B"/>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rsidRPr="00E63092">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33" w:lineRule="auto"/>
              <w:ind w:left="72"/>
              <w:rPr>
                <w:lang w:val="ru-RU"/>
              </w:rPr>
            </w:pPr>
            <w:r w:rsidRPr="005756A5">
              <w:rPr>
                <w:rFonts w:ascii="Times New Roman" w:eastAsia="Times New Roman" w:hAnsi="Times New Roman"/>
                <w:b/>
                <w:color w:val="221F1F"/>
                <w:w w:val="97"/>
                <w:sz w:val="16"/>
                <w:lang w:val="ru-RU"/>
              </w:rPr>
              <w:t xml:space="preserve">Раздел 6. Наглядная геометрия. Тела и фигуры в пространстве </w:t>
            </w:r>
          </w:p>
        </w:tc>
      </w:tr>
      <w:tr w:rsidR="00F7124B">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6.1.</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221F1F"/>
                <w:w w:val="97"/>
                <w:sz w:val="16"/>
              </w:rPr>
              <w:t xml:space="preserve">Многогранники.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Распознавать на чертежах, рисунках, в окружающем мире прямоугольный параллелепипед, куб, многогранники, </w:t>
            </w:r>
            <w:r w:rsidRPr="005756A5">
              <w:rPr>
                <w:lang w:val="ru-RU"/>
              </w:rPr>
              <w:br/>
            </w:r>
            <w:r w:rsidRPr="005756A5">
              <w:rPr>
                <w:rFonts w:ascii="Times New Roman" w:eastAsia="Times New Roman" w:hAnsi="Times New Roman"/>
                <w:color w:val="000000"/>
                <w:w w:val="97"/>
                <w:sz w:val="16"/>
                <w:lang w:val="ru-RU"/>
              </w:rPr>
              <w:t xml:space="preserve">описывать, используя терминологию, оценивать линейные размеры; </w:t>
            </w:r>
            <w:r w:rsidRPr="005756A5">
              <w:rPr>
                <w:lang w:val="ru-RU"/>
              </w:rPr>
              <w:br/>
            </w:r>
            <w:r w:rsidRPr="005756A5">
              <w:rPr>
                <w:rFonts w:ascii="Times New Roman" w:eastAsia="Times New Roman" w:hAnsi="Times New Roman"/>
                <w:color w:val="000000"/>
                <w:w w:val="97"/>
                <w:sz w:val="16"/>
                <w:lang w:val="ru-RU"/>
              </w:rPr>
              <w:t>Приводить примеры объектов реального мира, имеющих форму многогранника, прямоугольного параллелепипеда, куба;</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6.2.</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221F1F"/>
                <w:w w:val="97"/>
                <w:sz w:val="16"/>
              </w:rPr>
              <w:t>Изображение многогранников.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7" w:lineRule="auto"/>
              <w:ind w:left="72" w:right="576"/>
              <w:rPr>
                <w:lang w:val="ru-RU"/>
              </w:rPr>
            </w:pPr>
            <w:r w:rsidRPr="005756A5">
              <w:rPr>
                <w:rFonts w:ascii="Times New Roman" w:eastAsia="Times New Roman" w:hAnsi="Times New Roman"/>
                <w:color w:val="000000"/>
                <w:w w:val="97"/>
                <w:sz w:val="16"/>
                <w:lang w:val="ru-RU"/>
              </w:rPr>
              <w:t xml:space="preserve">Моделировать куб и параллелепипед из бумаги и прочих материалов, объяснять способ моделирования; </w:t>
            </w:r>
            <w:r w:rsidRPr="005756A5">
              <w:rPr>
                <w:lang w:val="ru-RU"/>
              </w:rPr>
              <w:br/>
            </w:r>
            <w:r w:rsidRPr="005756A5">
              <w:rPr>
                <w:rFonts w:ascii="Times New Roman" w:eastAsia="Times New Roman" w:hAnsi="Times New Roman"/>
                <w:color w:val="000000"/>
                <w:w w:val="97"/>
                <w:sz w:val="16"/>
                <w:lang w:val="ru-RU"/>
              </w:rPr>
              <w:t>Решать задачи из реальной жизни;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6.3.</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221F1F"/>
                <w:w w:val="97"/>
                <w:sz w:val="16"/>
              </w:rPr>
              <w:t>Модели пространственных тел.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ight="576"/>
              <w:rPr>
                <w:lang w:val="ru-RU"/>
              </w:rPr>
            </w:pPr>
            <w:r w:rsidRPr="005756A5">
              <w:rPr>
                <w:rFonts w:ascii="Times New Roman" w:eastAsia="Times New Roman" w:hAnsi="Times New Roman"/>
                <w:color w:val="000000"/>
                <w:w w:val="97"/>
                <w:sz w:val="16"/>
                <w:lang w:val="ru-RU"/>
              </w:rPr>
              <w:t xml:space="preserve">Моделировать куб и параллелепипед из бумаги и прочих материалов, объяснять способ моделирования; </w:t>
            </w:r>
            <w:r w:rsidRPr="005756A5">
              <w:rPr>
                <w:lang w:val="ru-RU"/>
              </w:rPr>
              <w:br/>
            </w:r>
            <w:r w:rsidRPr="005756A5">
              <w:rPr>
                <w:rFonts w:ascii="Times New Roman" w:eastAsia="Times New Roman" w:hAnsi="Times New Roman"/>
                <w:color w:val="000000"/>
                <w:w w:val="97"/>
                <w:sz w:val="16"/>
                <w:lang w:val="ru-RU"/>
              </w:rPr>
              <w:t>Решать задачи из реальной жизни;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6.4.</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45" w:lineRule="auto"/>
              <w:ind w:left="72" w:right="720"/>
            </w:pPr>
            <w:r>
              <w:rPr>
                <w:rFonts w:ascii="Times New Roman" w:eastAsia="Times New Roman" w:hAnsi="Times New Roman"/>
                <w:color w:val="221F1F"/>
                <w:w w:val="97"/>
                <w:sz w:val="16"/>
              </w:rPr>
              <w:t xml:space="preserve">Прямоугольный </w:t>
            </w:r>
            <w:r>
              <w:br/>
            </w:r>
            <w:r>
              <w:rPr>
                <w:rFonts w:ascii="Times New Roman" w:eastAsia="Times New Roman" w:hAnsi="Times New Roman"/>
                <w:color w:val="221F1F"/>
                <w:w w:val="97"/>
                <w:sz w:val="16"/>
              </w:rPr>
              <w:t>параллелепипед, куб.</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2" w:lineRule="auto"/>
              <w:ind w:left="72" w:right="144"/>
              <w:rPr>
                <w:lang w:val="ru-RU"/>
              </w:rPr>
            </w:pPr>
            <w:r w:rsidRPr="005756A5">
              <w:rPr>
                <w:rFonts w:ascii="Times New Roman" w:eastAsia="Times New Roman" w:hAnsi="Times New Roman"/>
                <w:color w:val="000000"/>
                <w:w w:val="97"/>
                <w:sz w:val="16"/>
                <w:lang w:val="ru-RU"/>
              </w:rPr>
              <w:t xml:space="preserve">Исследовать свойства куба, прямоугольного параллелепипеда, многогранников, используя модели; </w:t>
            </w:r>
            <w:r w:rsidRPr="005756A5">
              <w:rPr>
                <w:lang w:val="ru-RU"/>
              </w:rPr>
              <w:br/>
            </w:r>
            <w:r w:rsidRPr="005756A5">
              <w:rPr>
                <w:rFonts w:ascii="Times New Roman" w:eastAsia="Times New Roman" w:hAnsi="Times New Roman"/>
                <w:color w:val="000000"/>
                <w:w w:val="97"/>
                <w:sz w:val="16"/>
                <w:lang w:val="ru-RU"/>
              </w:rPr>
              <w:t xml:space="preserve">Распознавать истинные и ложные высказывания о </w:t>
            </w:r>
            <w:r w:rsidRPr="005756A5">
              <w:rPr>
                <w:lang w:val="ru-RU"/>
              </w:rPr>
              <w:br/>
            </w:r>
            <w:r w:rsidRPr="005756A5">
              <w:rPr>
                <w:rFonts w:ascii="Times New Roman" w:eastAsia="Times New Roman" w:hAnsi="Times New Roman"/>
                <w:color w:val="000000"/>
                <w:w w:val="97"/>
                <w:sz w:val="16"/>
                <w:lang w:val="ru-RU"/>
              </w:rPr>
              <w:t xml:space="preserve">многогранниках, приводить примеры и </w:t>
            </w:r>
            <w:proofErr w:type="spellStart"/>
            <w:r w:rsidRPr="005756A5">
              <w:rPr>
                <w:rFonts w:ascii="Times New Roman" w:eastAsia="Times New Roman" w:hAnsi="Times New Roman"/>
                <w:color w:val="000000"/>
                <w:w w:val="97"/>
                <w:sz w:val="16"/>
                <w:lang w:val="ru-RU"/>
              </w:rPr>
              <w:t>контрпримеры</w:t>
            </w:r>
            <w:proofErr w:type="spellEnd"/>
            <w:r w:rsidRPr="005756A5">
              <w:rPr>
                <w:rFonts w:ascii="Times New Roman" w:eastAsia="Times New Roman" w:hAnsi="Times New Roman"/>
                <w:color w:val="000000"/>
                <w:w w:val="97"/>
                <w:sz w:val="16"/>
                <w:lang w:val="ru-RU"/>
              </w:rPr>
              <w:t xml:space="preserve">, строить высказывания и отрицания высказываний; </w:t>
            </w:r>
            <w:r w:rsidRPr="005756A5">
              <w:rPr>
                <w:lang w:val="ru-RU"/>
              </w:rPr>
              <w:br/>
            </w:r>
            <w:r w:rsidRPr="005756A5">
              <w:rPr>
                <w:rFonts w:ascii="Times New Roman" w:eastAsia="Times New Roman" w:hAnsi="Times New Roman"/>
                <w:color w:val="000000"/>
                <w:w w:val="97"/>
                <w:sz w:val="16"/>
                <w:lang w:val="ru-RU"/>
              </w:rPr>
              <w:t>Решать задачи из реальной жизни;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https://resh.edu.ru/subject/lesson/7731/start/325368/</w:t>
            </w:r>
          </w:p>
        </w:tc>
      </w:tr>
      <w:tr w:rsidR="00F7124B">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6.5.</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right="864"/>
              <w:jc w:val="center"/>
            </w:pPr>
            <w:r>
              <w:rPr>
                <w:rFonts w:ascii="Times New Roman" w:eastAsia="Times New Roman" w:hAnsi="Times New Roman"/>
                <w:color w:val="221F1F"/>
                <w:w w:val="97"/>
                <w:sz w:val="16"/>
              </w:rPr>
              <w:t>Развёртки куба и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ind w:left="72"/>
              <w:rPr>
                <w:lang w:val="ru-RU"/>
              </w:rPr>
            </w:pPr>
            <w:r w:rsidRPr="005756A5">
              <w:rPr>
                <w:rFonts w:ascii="Times New Roman" w:eastAsia="Times New Roman" w:hAnsi="Times New Roman"/>
                <w:color w:val="000000"/>
                <w:w w:val="97"/>
                <w:sz w:val="16"/>
                <w:lang w:val="ru-RU"/>
              </w:rPr>
              <w:t>Распознавать и изображать развёртки куба и параллелепипеда;</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Default="00606ADB">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rsidRPr="00E63092">
        <w:trPr>
          <w:trHeight w:hRule="exact" w:val="109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6.6..</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right="720"/>
            </w:pPr>
            <w:r>
              <w:rPr>
                <w:rFonts w:ascii="Times New Roman" w:eastAsia="Times New Roman" w:hAnsi="Times New Roman"/>
                <w:color w:val="221F1F"/>
                <w:w w:val="97"/>
                <w:sz w:val="16"/>
              </w:rPr>
              <w:t>Практическая работа«Развёртка куба».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144"/>
              <w:rPr>
                <w:lang w:val="ru-RU"/>
              </w:rPr>
            </w:pPr>
            <w:r w:rsidRPr="005756A5">
              <w:rPr>
                <w:rFonts w:ascii="Times New Roman" w:eastAsia="Times New Roman" w:hAnsi="Times New Roman"/>
                <w:color w:val="000000"/>
                <w:w w:val="97"/>
                <w:sz w:val="16"/>
                <w:lang w:val="ru-RU"/>
              </w:rPr>
              <w:t>Распознавать и изображать развёртки куба и параллелепипеда; Решать задачи из реальной жизни;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6840" w:h="11900"/>
          <w:pgMar w:top="284" w:right="640" w:bottom="922" w:left="666" w:header="720" w:footer="720" w:gutter="0"/>
          <w:cols w:space="720" w:equalWidth="0">
            <w:col w:w="1553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468"/>
        <w:gridCol w:w="2270"/>
        <w:gridCol w:w="528"/>
        <w:gridCol w:w="1104"/>
        <w:gridCol w:w="1142"/>
        <w:gridCol w:w="804"/>
        <w:gridCol w:w="4526"/>
        <w:gridCol w:w="1236"/>
        <w:gridCol w:w="3424"/>
      </w:tblGrid>
      <w:tr w:rsidR="00F7124B" w:rsidRPr="00E63092">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jc w:val="center"/>
            </w:pPr>
            <w:r>
              <w:rPr>
                <w:rFonts w:ascii="Times New Roman" w:eastAsia="Times New Roman" w:hAnsi="Times New Roman"/>
                <w:color w:val="000000"/>
                <w:w w:val="97"/>
                <w:sz w:val="16"/>
              </w:rPr>
              <w:t>6.7.</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45" w:lineRule="auto"/>
              <w:ind w:left="72" w:right="144"/>
            </w:pPr>
            <w:r>
              <w:rPr>
                <w:rFonts w:ascii="Times New Roman" w:eastAsia="Times New Roman" w:hAnsi="Times New Roman"/>
                <w:color w:val="221F1F"/>
                <w:w w:val="97"/>
                <w:sz w:val="16"/>
              </w:rPr>
              <w:t>Объём куба, прямоугольного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Находить измерения, вычислять площадь поверхности; объём куба, прямоугольного параллелепипеда; исследовать </w:t>
            </w:r>
            <w:r w:rsidRPr="005756A5">
              <w:rPr>
                <w:lang w:val="ru-RU"/>
              </w:rPr>
              <w:br/>
            </w:r>
            <w:r w:rsidRPr="005756A5">
              <w:rPr>
                <w:rFonts w:ascii="Times New Roman" w:eastAsia="Times New Roman" w:hAnsi="Times New Roman"/>
                <w:color w:val="000000"/>
                <w:w w:val="97"/>
                <w:sz w:val="16"/>
                <w:lang w:val="ru-RU"/>
              </w:rPr>
              <w:t xml:space="preserve">зависимость объёма куба от длины его ребра, выдвигать и обосновывать гипотезу; </w:t>
            </w:r>
            <w:r w:rsidRPr="005756A5">
              <w:rPr>
                <w:lang w:val="ru-RU"/>
              </w:rPr>
              <w:br/>
            </w:r>
            <w:r w:rsidRPr="005756A5">
              <w:rPr>
                <w:rFonts w:ascii="Times New Roman" w:eastAsia="Times New Roman" w:hAnsi="Times New Roman"/>
                <w:color w:val="000000"/>
                <w:w w:val="97"/>
                <w:sz w:val="16"/>
                <w:lang w:val="ru-RU"/>
              </w:rPr>
              <w:t>Наблюдать и проводить аналогии между понятиями площади и объёма, периметра и площади поверхности;</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8" w:after="0" w:line="252" w:lineRule="auto"/>
              <w:ind w:left="72" w:right="144"/>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5756A5">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5756A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5756A5">
              <w:rPr>
                <w:rFonts w:ascii="Times New Roman" w:eastAsia="Times New Roman" w:hAnsi="Times New Roman"/>
                <w:color w:val="000000"/>
                <w:w w:val="97"/>
                <w:sz w:val="16"/>
                <w:lang w:val="ru-RU"/>
              </w:rPr>
              <w:t>/7730/</w:t>
            </w:r>
            <w:r>
              <w:rPr>
                <w:rFonts w:ascii="Times New Roman" w:eastAsia="Times New Roman" w:hAnsi="Times New Roman"/>
                <w:color w:val="000000"/>
                <w:w w:val="97"/>
                <w:sz w:val="16"/>
              </w:rPr>
              <w:t>start</w:t>
            </w:r>
            <w:r w:rsidRPr="005756A5">
              <w:rPr>
                <w:rFonts w:ascii="Times New Roman" w:eastAsia="Times New Roman" w:hAnsi="Times New Roman"/>
                <w:color w:val="000000"/>
                <w:w w:val="97"/>
                <w:sz w:val="16"/>
                <w:lang w:val="ru-RU"/>
              </w:rPr>
              <w:t>/272360/</w:t>
            </w:r>
          </w:p>
        </w:tc>
      </w:tr>
      <w:tr w:rsidR="00F7124B">
        <w:trPr>
          <w:trHeight w:hRule="exact" w:val="350"/>
        </w:trPr>
        <w:tc>
          <w:tcPr>
            <w:tcW w:w="2738"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F7124B"/>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F7124B"/>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F7124B"/>
        </w:tc>
        <w:tc>
          <w:tcPr>
            <w:tcW w:w="1236" w:type="dxa"/>
            <w:tcBorders>
              <w:top w:val="single" w:sz="4" w:space="0" w:color="000000"/>
              <w:left w:val="single" w:sz="4" w:space="0" w:color="000000"/>
              <w:bottom w:val="single" w:sz="5" w:space="0" w:color="000000"/>
              <w:right w:val="single" w:sz="5" w:space="0" w:color="000000"/>
            </w:tcBorders>
            <w:tcMar>
              <w:left w:w="0" w:type="dxa"/>
              <w:right w:w="0" w:type="dxa"/>
            </w:tcMar>
          </w:tcPr>
          <w:p w:rsidR="00F7124B" w:rsidRDefault="00F7124B"/>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F7124B" w:rsidRDefault="00F7124B"/>
        </w:tc>
      </w:tr>
      <w:tr w:rsidR="00F7124B">
        <w:trPr>
          <w:trHeight w:hRule="exact" w:val="348"/>
        </w:trPr>
        <w:tc>
          <w:tcPr>
            <w:tcW w:w="10842" w:type="dxa"/>
            <w:gridSpan w:val="7"/>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4" w:after="0" w:line="230" w:lineRule="auto"/>
              <w:ind w:left="72"/>
            </w:pPr>
            <w:r>
              <w:rPr>
                <w:rFonts w:ascii="Times New Roman" w:eastAsia="Times New Roman" w:hAnsi="Times New Roman"/>
                <w:color w:val="000000"/>
                <w:w w:val="97"/>
                <w:sz w:val="16"/>
              </w:rPr>
              <w:t xml:space="preserve">Раздел 7. </w:t>
            </w:r>
            <w:r>
              <w:rPr>
                <w:rFonts w:ascii="Times New Roman" w:eastAsia="Times New Roman" w:hAnsi="Times New Roman"/>
                <w:b/>
                <w:color w:val="221F1F"/>
                <w:w w:val="97"/>
                <w:sz w:val="16"/>
              </w:rPr>
              <w:t>Повторение и обобщение</w:t>
            </w:r>
          </w:p>
        </w:tc>
        <w:tc>
          <w:tcPr>
            <w:tcW w:w="1236" w:type="dxa"/>
            <w:tcBorders>
              <w:top w:val="single" w:sz="5" w:space="0" w:color="000000"/>
              <w:left w:val="single" w:sz="4" w:space="0" w:color="000000"/>
              <w:bottom w:val="single" w:sz="4" w:space="0" w:color="000000"/>
              <w:right w:val="single" w:sz="5" w:space="0" w:color="000000"/>
            </w:tcBorders>
            <w:tcMar>
              <w:left w:w="0" w:type="dxa"/>
              <w:right w:w="0" w:type="dxa"/>
            </w:tcMar>
          </w:tcPr>
          <w:p w:rsidR="00F7124B" w:rsidRDefault="00F7124B"/>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F7124B" w:rsidRDefault="00F7124B"/>
        </w:tc>
      </w:tr>
      <w:tr w:rsidR="00F7124B" w:rsidRPr="00E63092">
        <w:trPr>
          <w:trHeight w:hRule="exact" w:val="24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jc w:val="center"/>
            </w:pPr>
            <w:r>
              <w:rPr>
                <w:rFonts w:ascii="Times New Roman" w:eastAsia="Times New Roman" w:hAnsi="Times New Roman"/>
                <w:color w:val="000000"/>
                <w:w w:val="97"/>
                <w:sz w:val="16"/>
              </w:rPr>
              <w:t>7.1.</w:t>
            </w:r>
          </w:p>
        </w:tc>
        <w:tc>
          <w:tcPr>
            <w:tcW w:w="227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0" w:lineRule="auto"/>
              <w:ind w:left="72"/>
              <w:rPr>
                <w:lang w:val="ru-RU"/>
              </w:rPr>
            </w:pPr>
            <w:r w:rsidRPr="005756A5">
              <w:rPr>
                <w:rFonts w:ascii="Times New Roman" w:eastAsia="Times New Roman" w:hAnsi="Times New Roman"/>
                <w:color w:val="221F1F"/>
                <w:w w:val="97"/>
                <w:sz w:val="16"/>
                <w:lang w:val="ru-RU"/>
              </w:rPr>
              <w:t xml:space="preserve">Повторение основных понятий и методов курса 5 класса, </w:t>
            </w:r>
            <w:r w:rsidRPr="005756A5">
              <w:rPr>
                <w:lang w:val="ru-RU"/>
              </w:rPr>
              <w:br/>
            </w:r>
            <w:r w:rsidRPr="005756A5">
              <w:rPr>
                <w:rFonts w:ascii="Times New Roman" w:eastAsia="Times New Roman" w:hAnsi="Times New Roman"/>
                <w:color w:val="221F1F"/>
                <w:w w:val="97"/>
                <w:sz w:val="16"/>
                <w:lang w:val="ru-RU"/>
              </w:rPr>
              <w:t>обобщение знаний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6" w:after="0" w:line="233" w:lineRule="auto"/>
              <w:ind w:left="72"/>
            </w:pPr>
            <w:r>
              <w:rPr>
                <w:rFonts w:ascii="Times New Roman" w:eastAsia="Times New Roman" w:hAnsi="Times New Roman"/>
                <w:color w:val="000000"/>
                <w:w w:val="97"/>
                <w:sz w:val="16"/>
              </w:rPr>
              <w:t>2</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76" w:after="0" w:line="254" w:lineRule="auto"/>
              <w:ind w:left="72"/>
              <w:rPr>
                <w:lang w:val="ru-RU"/>
              </w:rPr>
            </w:pPr>
            <w:r w:rsidRPr="005756A5">
              <w:rPr>
                <w:rFonts w:ascii="Times New Roman" w:eastAsia="Times New Roman" w:hAnsi="Times New Roman"/>
                <w:color w:val="000000"/>
                <w:w w:val="97"/>
                <w:sz w:val="16"/>
                <w:lang w:val="ru-RU"/>
              </w:rPr>
              <w:t xml:space="preserve">Вычислять значения выражений, содержащих натуральные числа, обыкновенные и десятичные дроби, выполнять </w:t>
            </w:r>
            <w:r w:rsidRPr="005756A5">
              <w:rPr>
                <w:lang w:val="ru-RU"/>
              </w:rPr>
              <w:br/>
            </w:r>
            <w:r w:rsidRPr="005756A5">
              <w:rPr>
                <w:rFonts w:ascii="Times New Roman" w:eastAsia="Times New Roman" w:hAnsi="Times New Roman"/>
                <w:color w:val="000000"/>
                <w:w w:val="97"/>
                <w:sz w:val="16"/>
                <w:lang w:val="ru-RU"/>
              </w:rPr>
              <w:t xml:space="preserve">преобразования чисел; </w:t>
            </w:r>
            <w:r w:rsidRPr="005756A5">
              <w:rPr>
                <w:lang w:val="ru-RU"/>
              </w:rPr>
              <w:br/>
            </w:r>
            <w:r w:rsidRPr="005756A5">
              <w:rPr>
                <w:rFonts w:ascii="Times New Roman" w:eastAsia="Times New Roman" w:hAnsi="Times New Roman"/>
                <w:color w:val="000000"/>
                <w:w w:val="97"/>
                <w:sz w:val="16"/>
                <w:lang w:val="ru-RU"/>
              </w:rPr>
              <w:t xml:space="preserve">Выбирать способ сравнения чисел, вычислений, применять свойства арифметических действий для рационализации </w:t>
            </w:r>
            <w:r w:rsidRPr="005756A5">
              <w:rPr>
                <w:lang w:val="ru-RU"/>
              </w:rPr>
              <w:br/>
            </w:r>
            <w:r w:rsidRPr="005756A5">
              <w:rPr>
                <w:rFonts w:ascii="Times New Roman" w:eastAsia="Times New Roman" w:hAnsi="Times New Roman"/>
                <w:color w:val="000000"/>
                <w:w w:val="97"/>
                <w:sz w:val="16"/>
                <w:lang w:val="ru-RU"/>
              </w:rPr>
              <w:t xml:space="preserve">вычислений; </w:t>
            </w:r>
            <w:r w:rsidRPr="005756A5">
              <w:rPr>
                <w:lang w:val="ru-RU"/>
              </w:rPr>
              <w:br/>
            </w:r>
            <w:r w:rsidRPr="005756A5">
              <w:rPr>
                <w:rFonts w:ascii="Times New Roman" w:eastAsia="Times New Roman" w:hAnsi="Times New Roman"/>
                <w:color w:val="000000"/>
                <w:w w:val="97"/>
                <w:sz w:val="16"/>
                <w:lang w:val="ru-RU"/>
              </w:rPr>
              <w:t xml:space="preserve">Осуществлять самоконтроль выполняемых действий и </w:t>
            </w:r>
            <w:r w:rsidRPr="005756A5">
              <w:rPr>
                <w:lang w:val="ru-RU"/>
              </w:rPr>
              <w:br/>
            </w:r>
            <w:r w:rsidRPr="005756A5">
              <w:rPr>
                <w:rFonts w:ascii="Times New Roman" w:eastAsia="Times New Roman" w:hAnsi="Times New Roman"/>
                <w:color w:val="000000"/>
                <w:w w:val="97"/>
                <w:sz w:val="16"/>
                <w:lang w:val="ru-RU"/>
              </w:rPr>
              <w:t xml:space="preserve">самопроверку результата вычислений; </w:t>
            </w:r>
            <w:r w:rsidRPr="005756A5">
              <w:rPr>
                <w:lang w:val="ru-RU"/>
              </w:rPr>
              <w:br/>
            </w:r>
            <w:r w:rsidRPr="005756A5">
              <w:rPr>
                <w:rFonts w:ascii="Times New Roman" w:eastAsia="Times New Roman" w:hAnsi="Times New Roman"/>
                <w:color w:val="000000"/>
                <w:w w:val="97"/>
                <w:sz w:val="16"/>
                <w:lang w:val="ru-RU"/>
              </w:rPr>
              <w:t xml:space="preserve">Решать задачи из реальной жизни, применять математические знания для решения задач из других учебных предметов; </w:t>
            </w:r>
            <w:r w:rsidRPr="005756A5">
              <w:rPr>
                <w:lang w:val="ru-RU"/>
              </w:rPr>
              <w:br/>
            </w:r>
            <w:r w:rsidRPr="005756A5">
              <w:rPr>
                <w:rFonts w:ascii="Times New Roman" w:eastAsia="Times New Roman" w:hAnsi="Times New Roman"/>
                <w:color w:val="000000"/>
                <w:w w:val="97"/>
                <w:sz w:val="16"/>
                <w:lang w:val="ru-RU"/>
              </w:rPr>
              <w:t>Решать задачи разными способами, сравнивать способы решения задачи, выбирать рациональный способ;</w:t>
            </w:r>
          </w:p>
        </w:tc>
        <w:tc>
          <w:tcPr>
            <w:tcW w:w="1236" w:type="dxa"/>
            <w:tcBorders>
              <w:top w:val="single" w:sz="4" w:space="0" w:color="000000"/>
              <w:left w:val="single" w:sz="4" w:space="0" w:color="000000"/>
              <w:bottom w:val="single" w:sz="4" w:space="0" w:color="000000"/>
              <w:right w:val="single" w:sz="5" w:space="0" w:color="000000"/>
            </w:tcBorders>
            <w:tcMar>
              <w:left w:w="0" w:type="dxa"/>
              <w:right w:w="0" w:type="dxa"/>
            </w:tcMar>
          </w:tcPr>
          <w:p w:rsidR="00F7124B" w:rsidRPr="005756A5" w:rsidRDefault="00606ADB">
            <w:pPr>
              <w:autoSpaceDE w:val="0"/>
              <w:autoSpaceDN w:val="0"/>
              <w:spacing w:before="76" w:after="0" w:line="254" w:lineRule="auto"/>
              <w:ind w:left="72"/>
              <w:rPr>
                <w:lang w:val="ru-RU"/>
              </w:rPr>
            </w:pPr>
            <w:r w:rsidRPr="005756A5">
              <w:rPr>
                <w:rFonts w:ascii="Times New Roman" w:eastAsia="Times New Roman" w:hAnsi="Times New Roman"/>
                <w:color w:val="000000"/>
                <w:w w:val="97"/>
                <w:sz w:val="16"/>
                <w:lang w:val="ru-RU"/>
              </w:rPr>
              <w:t xml:space="preserve">Устный опрос; Письменный </w:t>
            </w:r>
            <w:r w:rsidRPr="005756A5">
              <w:rPr>
                <w:lang w:val="ru-RU"/>
              </w:rPr>
              <w:br/>
            </w:r>
            <w:r w:rsidRPr="005756A5">
              <w:rPr>
                <w:rFonts w:ascii="Times New Roman" w:eastAsia="Times New Roman" w:hAnsi="Times New Roman"/>
                <w:color w:val="000000"/>
                <w:w w:val="97"/>
                <w:sz w:val="16"/>
                <w:lang w:val="ru-RU"/>
              </w:rPr>
              <w:t xml:space="preserve">контроль; </w:t>
            </w:r>
            <w:r w:rsidRPr="005756A5">
              <w:rPr>
                <w:lang w:val="ru-RU"/>
              </w:rPr>
              <w:br/>
            </w:r>
            <w:r w:rsidRPr="005756A5">
              <w:rPr>
                <w:rFonts w:ascii="Times New Roman" w:eastAsia="Times New Roman" w:hAnsi="Times New Roman"/>
                <w:color w:val="000000"/>
                <w:w w:val="97"/>
                <w:sz w:val="16"/>
                <w:lang w:val="ru-RU"/>
              </w:rPr>
              <w:t xml:space="preserve">Контрольная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Практическая </w:t>
            </w:r>
            <w:r w:rsidRPr="005756A5">
              <w:rPr>
                <w:lang w:val="ru-RU"/>
              </w:rPr>
              <w:br/>
            </w:r>
            <w:r w:rsidRPr="005756A5">
              <w:rPr>
                <w:rFonts w:ascii="Times New Roman" w:eastAsia="Times New Roman" w:hAnsi="Times New Roman"/>
                <w:color w:val="000000"/>
                <w:w w:val="97"/>
                <w:sz w:val="16"/>
                <w:lang w:val="ru-RU"/>
              </w:rPr>
              <w:t xml:space="preserve">работа; </w:t>
            </w:r>
            <w:r w:rsidRPr="005756A5">
              <w:rPr>
                <w:lang w:val="ru-RU"/>
              </w:rPr>
              <w:br/>
            </w:r>
            <w:r w:rsidRPr="005756A5">
              <w:rPr>
                <w:rFonts w:ascii="Times New Roman" w:eastAsia="Times New Roman" w:hAnsi="Times New Roman"/>
                <w:color w:val="000000"/>
                <w:w w:val="97"/>
                <w:sz w:val="16"/>
                <w:lang w:val="ru-RU"/>
              </w:rPr>
              <w:t xml:space="preserve">Самооценка с </w:t>
            </w:r>
            <w:r w:rsidRPr="005756A5">
              <w:rPr>
                <w:lang w:val="ru-RU"/>
              </w:rPr>
              <w:br/>
            </w:r>
            <w:proofErr w:type="spellStart"/>
            <w:r w:rsidRPr="005756A5">
              <w:rPr>
                <w:rFonts w:ascii="Times New Roman" w:eastAsia="Times New Roman" w:hAnsi="Times New Roman"/>
                <w:color w:val="000000"/>
                <w:w w:val="97"/>
                <w:sz w:val="16"/>
                <w:lang w:val="ru-RU"/>
              </w:rPr>
              <w:t>использованием«Оценочного</w:t>
            </w:r>
            <w:proofErr w:type="spellEnd"/>
            <w:r w:rsidRPr="005756A5">
              <w:rPr>
                <w:rFonts w:ascii="Times New Roman" w:eastAsia="Times New Roman" w:hAnsi="Times New Roman"/>
                <w:color w:val="000000"/>
                <w:w w:val="97"/>
                <w:sz w:val="16"/>
                <w:lang w:val="ru-RU"/>
              </w:rPr>
              <w:t xml:space="preserve"> </w:t>
            </w:r>
            <w:r w:rsidRPr="005756A5">
              <w:rPr>
                <w:lang w:val="ru-RU"/>
              </w:rPr>
              <w:br/>
            </w:r>
            <w:r w:rsidRPr="005756A5">
              <w:rPr>
                <w:rFonts w:ascii="Times New Roman" w:eastAsia="Times New Roman" w:hAnsi="Times New Roman"/>
                <w:color w:val="000000"/>
                <w:w w:val="97"/>
                <w:sz w:val="16"/>
                <w:lang w:val="ru-RU"/>
              </w:rPr>
              <w:t>листа»;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F7124B" w:rsidRPr="005756A5" w:rsidRDefault="00F7124B">
            <w:pPr>
              <w:rPr>
                <w:lang w:val="ru-RU"/>
              </w:rPr>
            </w:pPr>
          </w:p>
        </w:tc>
      </w:tr>
      <w:tr w:rsidR="00F7124B">
        <w:trPr>
          <w:trHeight w:hRule="exact" w:val="348"/>
        </w:trPr>
        <w:tc>
          <w:tcPr>
            <w:tcW w:w="27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c>
          <w:tcPr>
            <w:tcW w:w="9990"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F7124B"/>
        </w:tc>
      </w:tr>
      <w:tr w:rsidR="00F7124B">
        <w:trPr>
          <w:trHeight w:hRule="exact" w:val="520"/>
        </w:trPr>
        <w:tc>
          <w:tcPr>
            <w:tcW w:w="2738"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Pr="005756A5" w:rsidRDefault="00606ADB">
            <w:pPr>
              <w:autoSpaceDE w:val="0"/>
              <w:autoSpaceDN w:val="0"/>
              <w:spacing w:before="78" w:after="0" w:line="245" w:lineRule="auto"/>
              <w:ind w:left="72" w:right="144"/>
              <w:rPr>
                <w:lang w:val="ru-RU"/>
              </w:rPr>
            </w:pPr>
            <w:r w:rsidRPr="005756A5">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170</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12</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78" w:after="0" w:line="230" w:lineRule="auto"/>
              <w:ind w:left="72"/>
            </w:pPr>
            <w:r>
              <w:rPr>
                <w:rFonts w:ascii="Times New Roman" w:eastAsia="Times New Roman" w:hAnsi="Times New Roman"/>
                <w:color w:val="000000"/>
                <w:w w:val="97"/>
                <w:sz w:val="16"/>
              </w:rPr>
              <w:t>9</w:t>
            </w:r>
          </w:p>
        </w:tc>
        <w:tc>
          <w:tcPr>
            <w:tcW w:w="9990" w:type="dxa"/>
            <w:gridSpan w:val="4"/>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F7124B"/>
        </w:tc>
      </w:tr>
    </w:tbl>
    <w:p w:rsidR="00F7124B" w:rsidRDefault="00F7124B">
      <w:pPr>
        <w:autoSpaceDE w:val="0"/>
        <w:autoSpaceDN w:val="0"/>
        <w:spacing w:after="0" w:line="14" w:lineRule="exact"/>
      </w:pPr>
    </w:p>
    <w:p w:rsidR="00F7124B" w:rsidRDefault="00F7124B">
      <w:pPr>
        <w:sectPr w:rsidR="00F7124B">
          <w:pgSz w:w="16840" w:h="11900"/>
          <w:pgMar w:top="284" w:right="640" w:bottom="1440" w:left="666" w:header="720" w:footer="720" w:gutter="0"/>
          <w:cols w:space="720" w:equalWidth="0">
            <w:col w:w="15534" w:space="0"/>
          </w:cols>
          <w:docGrid w:linePitch="360"/>
        </w:sectPr>
      </w:pPr>
    </w:p>
    <w:p w:rsidR="00F7124B" w:rsidRDefault="00F7124B">
      <w:pPr>
        <w:autoSpaceDE w:val="0"/>
        <w:autoSpaceDN w:val="0"/>
        <w:spacing w:after="78" w:line="220" w:lineRule="exact"/>
      </w:pPr>
    </w:p>
    <w:p w:rsidR="00F7124B" w:rsidRDefault="00606ADB">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8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8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144"/>
            </w:pPr>
            <w:r>
              <w:rPr>
                <w:rFonts w:ascii="Times New Roman" w:eastAsia="Times New Roman" w:hAnsi="Times New Roman"/>
                <w:b/>
                <w:color w:val="000000"/>
                <w:sz w:val="24"/>
              </w:rPr>
              <w:t>Виды, формы контроля</w:t>
            </w:r>
          </w:p>
        </w:tc>
      </w:tr>
      <w:tr w:rsidR="00F7124B">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F7124B" w:rsidRDefault="00F7124B"/>
        </w:tc>
        <w:tc>
          <w:tcPr>
            <w:tcW w:w="1512" w:type="dxa"/>
            <w:vMerge/>
            <w:tcBorders>
              <w:top w:val="single" w:sz="4" w:space="0" w:color="000000"/>
              <w:left w:val="single" w:sz="4" w:space="0" w:color="000000"/>
              <w:bottom w:val="single" w:sz="4" w:space="0" w:color="000000"/>
              <w:right w:val="single" w:sz="4" w:space="0" w:color="000000"/>
            </w:tcBorders>
          </w:tcPr>
          <w:p w:rsidR="00F7124B" w:rsidRDefault="00F7124B"/>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F7124B" w:rsidRDefault="00F7124B"/>
        </w:tc>
        <w:tc>
          <w:tcPr>
            <w:tcW w:w="1512" w:type="dxa"/>
            <w:vMerge/>
            <w:tcBorders>
              <w:top w:val="single" w:sz="4" w:space="0" w:color="000000"/>
              <w:left w:val="single" w:sz="4" w:space="0" w:color="000000"/>
              <w:bottom w:val="single" w:sz="4" w:space="0" w:color="000000"/>
              <w:right w:val="single" w:sz="4" w:space="0" w:color="000000"/>
            </w:tcBorders>
          </w:tcPr>
          <w:p w:rsidR="00F7124B" w:rsidRDefault="00F7124B"/>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720"/>
            </w:pPr>
            <w:r>
              <w:rPr>
                <w:rFonts w:ascii="Times New Roman" w:eastAsia="Times New Roman" w:hAnsi="Times New Roman"/>
                <w:color w:val="000000"/>
                <w:sz w:val="24"/>
              </w:rPr>
              <w:t>Десятичная система счисления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02.09.2022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30" w:lineRule="auto"/>
              <w:ind w:left="72"/>
              <w:rPr>
                <w:lang w:val="ru-RU"/>
              </w:rPr>
            </w:pPr>
            <w:r w:rsidRPr="005756A5">
              <w:rPr>
                <w:rFonts w:ascii="Times New Roman" w:eastAsia="Times New Roman" w:hAnsi="Times New Roman"/>
                <w:color w:val="000000"/>
                <w:sz w:val="24"/>
                <w:lang w:val="ru-RU"/>
              </w:rPr>
              <w:t>Ряд натуральных чисел.</w:t>
            </w:r>
          </w:p>
          <w:p w:rsidR="00F7124B" w:rsidRPr="005756A5" w:rsidRDefault="00606ADB">
            <w:pPr>
              <w:autoSpaceDE w:val="0"/>
              <w:autoSpaceDN w:val="0"/>
              <w:spacing w:before="72" w:after="0" w:line="262" w:lineRule="auto"/>
              <w:ind w:left="72" w:right="720"/>
              <w:rPr>
                <w:lang w:val="ru-RU"/>
              </w:rPr>
            </w:pPr>
            <w:r w:rsidRPr="005756A5">
              <w:rPr>
                <w:rFonts w:ascii="Times New Roman" w:eastAsia="Times New Roman" w:hAnsi="Times New Roman"/>
                <w:color w:val="000000"/>
                <w:sz w:val="24"/>
                <w:lang w:val="ru-RU"/>
              </w:rPr>
              <w:t xml:space="preserve">Чтение и запись </w:t>
            </w:r>
            <w:r w:rsidRPr="005756A5">
              <w:rPr>
                <w:lang w:val="ru-RU"/>
              </w:rPr>
              <w:br/>
            </w:r>
            <w:r w:rsidRPr="005756A5">
              <w:rPr>
                <w:rFonts w:ascii="Times New Roman" w:eastAsia="Times New Roman" w:hAnsi="Times New Roman"/>
                <w:color w:val="000000"/>
                <w:sz w:val="24"/>
                <w:lang w:val="ru-RU"/>
              </w:rPr>
              <w:t>натуральных чисел.</w:t>
            </w:r>
          </w:p>
          <w:p w:rsidR="00F7124B" w:rsidRPr="005756A5" w:rsidRDefault="00606ADB">
            <w:pPr>
              <w:autoSpaceDE w:val="0"/>
              <w:autoSpaceDN w:val="0"/>
              <w:spacing w:before="70" w:after="0"/>
              <w:ind w:left="72"/>
              <w:rPr>
                <w:lang w:val="ru-RU"/>
              </w:rPr>
            </w:pPr>
            <w:r w:rsidRPr="005756A5">
              <w:rPr>
                <w:rFonts w:ascii="Times New Roman" w:eastAsia="Times New Roman" w:hAnsi="Times New Roman"/>
                <w:color w:val="000000"/>
                <w:sz w:val="24"/>
                <w:lang w:val="ru-RU"/>
              </w:rPr>
              <w:t xml:space="preserve">Позиционная система </w:t>
            </w:r>
            <w:r w:rsidRPr="005756A5">
              <w:rPr>
                <w:lang w:val="ru-RU"/>
              </w:rPr>
              <w:br/>
            </w:r>
            <w:r w:rsidRPr="005756A5">
              <w:rPr>
                <w:rFonts w:ascii="Times New Roman" w:eastAsia="Times New Roman" w:hAnsi="Times New Roman"/>
                <w:color w:val="000000"/>
                <w:sz w:val="24"/>
                <w:lang w:val="ru-RU"/>
              </w:rPr>
              <w:t xml:space="preserve">счисления. Запись числа в виде суммы разрядных </w:t>
            </w:r>
            <w:r w:rsidRPr="005756A5">
              <w:rPr>
                <w:lang w:val="ru-RU"/>
              </w:rPr>
              <w:br/>
            </w:r>
            <w:r w:rsidRPr="005756A5">
              <w:rPr>
                <w:rFonts w:ascii="Times New Roman" w:eastAsia="Times New Roman" w:hAnsi="Times New Roman"/>
                <w:color w:val="000000"/>
                <w:sz w:val="24"/>
                <w:lang w:val="ru-RU"/>
              </w:rPr>
              <w:t>слагаемых.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05.09.2022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proofErr w:type="spellStart"/>
            <w:r w:rsidRPr="005756A5">
              <w:rPr>
                <w:rFonts w:ascii="Times New Roman" w:eastAsia="Times New Roman" w:hAnsi="Times New Roman"/>
                <w:color w:val="000000"/>
                <w:sz w:val="24"/>
                <w:lang w:val="ru-RU"/>
              </w:rPr>
              <w:t>использованием«Оценочного</w:t>
            </w:r>
            <w:proofErr w:type="spellEnd"/>
            <w:r w:rsidRPr="005756A5">
              <w:rPr>
                <w:rFonts w:ascii="Times New Roman" w:eastAsia="Times New Roman" w:hAnsi="Times New Roman"/>
                <w:color w:val="000000"/>
                <w:sz w:val="24"/>
                <w:lang w:val="ru-RU"/>
              </w:rPr>
              <w:t xml:space="preserve">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720"/>
            </w:pPr>
            <w:r>
              <w:rPr>
                <w:rFonts w:ascii="Times New Roman" w:eastAsia="Times New Roman" w:hAnsi="Times New Roman"/>
                <w:color w:val="000000"/>
                <w:sz w:val="24"/>
              </w:rPr>
              <w:t>Натуральный ряд.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06.09.2022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ind w:left="72"/>
            </w:pPr>
            <w:r w:rsidRPr="005756A5">
              <w:rPr>
                <w:rFonts w:ascii="Times New Roman" w:eastAsia="Times New Roman" w:hAnsi="Times New Roman"/>
                <w:color w:val="000000"/>
                <w:sz w:val="24"/>
                <w:lang w:val="ru-RU"/>
              </w:rPr>
              <w:t xml:space="preserve">Римская нумерация как </w:t>
            </w:r>
            <w:r w:rsidRPr="005756A5">
              <w:rPr>
                <w:lang w:val="ru-RU"/>
              </w:rPr>
              <w:br/>
            </w:r>
            <w:r w:rsidRPr="005756A5">
              <w:rPr>
                <w:rFonts w:ascii="Times New Roman" w:eastAsia="Times New Roman" w:hAnsi="Times New Roman"/>
                <w:color w:val="000000"/>
                <w:sz w:val="24"/>
                <w:lang w:val="ru-RU"/>
              </w:rPr>
              <w:t xml:space="preserve">пример непозиционной </w:t>
            </w:r>
            <w:r w:rsidRPr="005756A5">
              <w:rPr>
                <w:lang w:val="ru-RU"/>
              </w:rPr>
              <w:br/>
            </w:r>
            <w:r w:rsidRPr="005756A5">
              <w:rPr>
                <w:rFonts w:ascii="Times New Roman" w:eastAsia="Times New Roman" w:hAnsi="Times New Roman"/>
                <w:color w:val="000000"/>
                <w:sz w:val="24"/>
                <w:lang w:val="ru-RU"/>
              </w:rPr>
              <w:t xml:space="preserve">системы счисления. </w:t>
            </w:r>
            <w:proofErr w:type="spellStart"/>
            <w:r>
              <w:rPr>
                <w:rFonts w:ascii="Times New Roman" w:eastAsia="Times New Roman" w:hAnsi="Times New Roman"/>
                <w:color w:val="000000"/>
                <w:sz w:val="24"/>
              </w:rPr>
              <w:t>Число</w:t>
            </w:r>
            <w:proofErr w:type="spellEnd"/>
            <w:r>
              <w:rPr>
                <w:rFonts w:ascii="Times New Roman" w:eastAsia="Times New Roman" w:hAnsi="Times New Roman"/>
                <w:color w:val="000000"/>
                <w:sz w:val="24"/>
              </w:rPr>
              <w:t xml:space="preserve"> 0</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07.09.2022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576"/>
            </w:pPr>
            <w:r>
              <w:rPr>
                <w:rFonts w:ascii="Times New Roman" w:eastAsia="Times New Roman" w:hAnsi="Times New Roman"/>
                <w:color w:val="000000"/>
                <w:sz w:val="24"/>
              </w:rPr>
              <w:t>Входная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08.09.2022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right="432"/>
              <w:jc w:val="center"/>
              <w:rPr>
                <w:lang w:val="ru-RU"/>
              </w:rPr>
            </w:pPr>
            <w:r w:rsidRPr="005756A5">
              <w:rPr>
                <w:rFonts w:ascii="Times New Roman" w:eastAsia="Times New Roman" w:hAnsi="Times New Roman"/>
                <w:color w:val="000000"/>
                <w:sz w:val="24"/>
                <w:lang w:val="ru-RU"/>
              </w:rPr>
              <w:t>Натуральные числа на координатной прямой.</w:t>
            </w:r>
          </w:p>
          <w:p w:rsidR="00F7124B" w:rsidRPr="005756A5" w:rsidRDefault="00606ADB">
            <w:pPr>
              <w:autoSpaceDE w:val="0"/>
              <w:autoSpaceDN w:val="0"/>
              <w:spacing w:before="70" w:after="0" w:line="278" w:lineRule="auto"/>
              <w:ind w:left="72" w:right="144"/>
              <w:rPr>
                <w:lang w:val="ru-RU"/>
              </w:rPr>
            </w:pPr>
            <w:r w:rsidRPr="005756A5">
              <w:rPr>
                <w:rFonts w:ascii="Times New Roman" w:eastAsia="Times New Roman" w:hAnsi="Times New Roman"/>
                <w:color w:val="000000"/>
                <w:sz w:val="24"/>
                <w:lang w:val="ru-RU"/>
              </w:rPr>
              <w:t xml:space="preserve">Изображение </w:t>
            </w:r>
            <w:r w:rsidRPr="005756A5">
              <w:rPr>
                <w:lang w:val="ru-RU"/>
              </w:rPr>
              <w:br/>
            </w:r>
            <w:r w:rsidRPr="005756A5">
              <w:rPr>
                <w:rFonts w:ascii="Times New Roman" w:eastAsia="Times New Roman" w:hAnsi="Times New Roman"/>
                <w:color w:val="000000"/>
                <w:sz w:val="24"/>
                <w:lang w:val="ru-RU"/>
              </w:rPr>
              <w:t xml:space="preserve">натуральных чисел </w:t>
            </w:r>
            <w:r w:rsidRPr="005756A5">
              <w:rPr>
                <w:lang w:val="ru-RU"/>
              </w:rPr>
              <w:br/>
            </w:r>
            <w:r w:rsidRPr="005756A5">
              <w:rPr>
                <w:rFonts w:ascii="Times New Roman" w:eastAsia="Times New Roman" w:hAnsi="Times New Roman"/>
                <w:color w:val="000000"/>
                <w:sz w:val="24"/>
                <w:lang w:val="ru-RU"/>
              </w:rPr>
              <w:t>точками на координатной (числовой)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09.09.2022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81" w:lineRule="auto"/>
              <w:ind w:left="72" w:right="288"/>
            </w:pPr>
            <w:r w:rsidRPr="005756A5">
              <w:rPr>
                <w:rFonts w:ascii="Times New Roman" w:eastAsia="Times New Roman" w:hAnsi="Times New Roman"/>
                <w:color w:val="000000"/>
                <w:sz w:val="24"/>
                <w:lang w:val="ru-RU"/>
              </w:rPr>
              <w:t xml:space="preserve">Сравнение натуральных чисел, сравнение </w:t>
            </w:r>
            <w:r w:rsidRPr="005756A5">
              <w:rPr>
                <w:lang w:val="ru-RU"/>
              </w:rPr>
              <w:br/>
            </w:r>
            <w:r w:rsidRPr="005756A5">
              <w:rPr>
                <w:rFonts w:ascii="Times New Roman" w:eastAsia="Times New Roman" w:hAnsi="Times New Roman"/>
                <w:color w:val="000000"/>
                <w:sz w:val="24"/>
                <w:lang w:val="ru-RU"/>
              </w:rPr>
              <w:t xml:space="preserve">натуральных чисел с </w:t>
            </w:r>
            <w:r w:rsidRPr="005756A5">
              <w:rPr>
                <w:lang w:val="ru-RU"/>
              </w:rPr>
              <w:br/>
            </w:r>
            <w:r w:rsidRPr="005756A5">
              <w:rPr>
                <w:rFonts w:ascii="Times New Roman" w:eastAsia="Times New Roman" w:hAnsi="Times New Roman"/>
                <w:color w:val="000000"/>
                <w:sz w:val="24"/>
                <w:lang w:val="ru-RU"/>
              </w:rPr>
              <w:t xml:space="preserve">нулем. </w:t>
            </w:r>
            <w:r>
              <w:rPr>
                <w:rFonts w:ascii="Times New Roman" w:eastAsia="Times New Roman" w:hAnsi="Times New Roman"/>
                <w:color w:val="000000"/>
                <w:sz w:val="24"/>
              </w:rPr>
              <w:t xml:space="preserve">Способы </w:t>
            </w:r>
            <w:r>
              <w:br/>
            </w:r>
            <w:r>
              <w:rPr>
                <w:rFonts w:ascii="Times New Roman" w:eastAsia="Times New Roman" w:hAnsi="Times New Roman"/>
                <w:color w:val="000000"/>
                <w:sz w:val="24"/>
              </w:rPr>
              <w:t>сравнения.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12.09.2022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156" w:right="144" w:hanging="156"/>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144"/>
            </w:pPr>
            <w:r>
              <w:rPr>
                <w:rFonts w:ascii="Times New Roman" w:eastAsia="Times New Roman" w:hAnsi="Times New Roman"/>
                <w:color w:val="000000"/>
                <w:sz w:val="24"/>
              </w:rPr>
              <w:t>Округление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144"/>
            </w:pPr>
            <w:r>
              <w:rPr>
                <w:rFonts w:ascii="Times New Roman" w:eastAsia="Times New Roman" w:hAnsi="Times New Roman"/>
                <w:color w:val="000000"/>
                <w:sz w:val="24"/>
              </w:rPr>
              <w:t>Округление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14.09.2022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156" w:right="144" w:hanging="156"/>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98" w:right="650" w:bottom="410"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288"/>
              <w:rPr>
                <w:lang w:val="ru-RU"/>
              </w:rPr>
            </w:pPr>
            <w:r w:rsidRPr="005756A5">
              <w:rPr>
                <w:rFonts w:ascii="Times New Roman" w:eastAsia="Times New Roman" w:hAnsi="Times New Roman"/>
                <w:color w:val="000000"/>
                <w:sz w:val="24"/>
                <w:lang w:val="ru-RU"/>
              </w:rPr>
              <w:t xml:space="preserve">Сложение натуральных чисел. Компоненты </w:t>
            </w:r>
            <w:r w:rsidRPr="005756A5">
              <w:rPr>
                <w:lang w:val="ru-RU"/>
              </w:rPr>
              <w:br/>
            </w:r>
            <w:r w:rsidRPr="005756A5">
              <w:rPr>
                <w:rFonts w:ascii="Times New Roman" w:eastAsia="Times New Roman" w:hAnsi="Times New Roman"/>
                <w:color w:val="000000"/>
                <w:sz w:val="24"/>
                <w:lang w:val="ru-RU"/>
              </w:rPr>
              <w:t>действий: сложения.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144"/>
              <w:rPr>
                <w:lang w:val="ru-RU"/>
              </w:rPr>
            </w:pPr>
            <w:r w:rsidRPr="005756A5">
              <w:rPr>
                <w:rFonts w:ascii="Times New Roman" w:eastAsia="Times New Roman" w:hAnsi="Times New Roman"/>
                <w:color w:val="000000"/>
                <w:sz w:val="24"/>
                <w:lang w:val="ru-RU"/>
              </w:rPr>
              <w:t>Вычитание как действие, обратное сложению.</w:t>
            </w:r>
          </w:p>
          <w:p w:rsidR="00F7124B" w:rsidRPr="005756A5" w:rsidRDefault="00606ADB">
            <w:pPr>
              <w:autoSpaceDE w:val="0"/>
              <w:autoSpaceDN w:val="0"/>
              <w:spacing w:before="70" w:after="0" w:line="271" w:lineRule="auto"/>
              <w:ind w:left="72" w:right="288"/>
              <w:rPr>
                <w:lang w:val="ru-RU"/>
              </w:rPr>
            </w:pPr>
            <w:r w:rsidRPr="005756A5">
              <w:rPr>
                <w:rFonts w:ascii="Times New Roman" w:eastAsia="Times New Roman" w:hAnsi="Times New Roman"/>
                <w:color w:val="000000"/>
                <w:sz w:val="24"/>
                <w:lang w:val="ru-RU"/>
              </w:rPr>
              <w:t>Компоненты действий вычитания, связь между ними.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81" w:lineRule="auto"/>
              <w:ind w:left="72" w:right="288"/>
            </w:pPr>
            <w:r w:rsidRPr="005756A5">
              <w:rPr>
                <w:rFonts w:ascii="Times New Roman" w:eastAsia="Times New Roman" w:hAnsi="Times New Roman"/>
                <w:color w:val="000000"/>
                <w:sz w:val="24"/>
                <w:lang w:val="ru-RU"/>
              </w:rPr>
              <w:t xml:space="preserve">Сложение и вычитание натуральных чисел. </w:t>
            </w:r>
            <w:r w:rsidRPr="005756A5">
              <w:rPr>
                <w:lang w:val="ru-RU"/>
              </w:rPr>
              <w:br/>
            </w:r>
            <w:r>
              <w:rPr>
                <w:rFonts w:ascii="Times New Roman" w:eastAsia="Times New Roman" w:hAnsi="Times New Roman"/>
                <w:color w:val="000000"/>
                <w:sz w:val="24"/>
              </w:rPr>
              <w:t xml:space="preserve">Проверка результата </w:t>
            </w:r>
            <w:r>
              <w:br/>
            </w:r>
            <w:r>
              <w:rPr>
                <w:rFonts w:ascii="Times New Roman" w:eastAsia="Times New Roman" w:hAnsi="Times New Roman"/>
                <w:color w:val="000000"/>
                <w:sz w:val="24"/>
              </w:rPr>
              <w:t xml:space="preserve">арифметического </w:t>
            </w:r>
            <w:r>
              <w:br/>
            </w:r>
            <w:r>
              <w:rPr>
                <w:rFonts w:ascii="Times New Roman" w:eastAsia="Times New Roman" w:hAnsi="Times New Roman"/>
                <w:color w:val="000000"/>
                <w:sz w:val="24"/>
              </w:rPr>
              <w:t>действия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19.09.2022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4"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144"/>
              <w:rPr>
                <w:lang w:val="ru-RU"/>
              </w:rPr>
            </w:pPr>
            <w:r w:rsidRPr="005756A5">
              <w:rPr>
                <w:rFonts w:ascii="Times New Roman" w:eastAsia="Times New Roman" w:hAnsi="Times New Roman"/>
                <w:color w:val="000000"/>
                <w:sz w:val="24"/>
                <w:lang w:val="ru-RU"/>
              </w:rPr>
              <w:t xml:space="preserve">Умножение натуральных чисел.  Компоненты </w:t>
            </w:r>
            <w:r w:rsidRPr="005756A5">
              <w:rPr>
                <w:lang w:val="ru-RU"/>
              </w:rPr>
              <w:br/>
            </w:r>
            <w:r w:rsidRPr="005756A5">
              <w:rPr>
                <w:rFonts w:ascii="Times New Roman" w:eastAsia="Times New Roman" w:hAnsi="Times New Roman"/>
                <w:color w:val="000000"/>
                <w:sz w:val="24"/>
                <w:lang w:val="ru-RU"/>
              </w:rPr>
              <w:t>действий умножения.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20.09.2022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144"/>
            </w:pPr>
            <w:r>
              <w:rPr>
                <w:rFonts w:ascii="Times New Roman" w:eastAsia="Times New Roman" w:hAnsi="Times New Roman"/>
                <w:color w:val="000000"/>
                <w:sz w:val="24"/>
              </w:rPr>
              <w:t>Умножение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21.09.2022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rsidRPr="00E63092">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432"/>
              <w:rPr>
                <w:lang w:val="ru-RU"/>
              </w:rPr>
            </w:pPr>
            <w:r w:rsidRPr="005756A5">
              <w:rPr>
                <w:rFonts w:ascii="Times New Roman" w:eastAsia="Times New Roman" w:hAnsi="Times New Roman"/>
                <w:color w:val="000000"/>
                <w:sz w:val="24"/>
                <w:lang w:val="ru-RU"/>
              </w:rPr>
              <w:t>Деление как действие, обратное умножению . Компоненты действий деления, связь между ними.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22.09.2022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rsidRPr="00E63092">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432"/>
              <w:rPr>
                <w:lang w:val="ru-RU"/>
              </w:rPr>
            </w:pPr>
            <w:r w:rsidRPr="005756A5">
              <w:rPr>
                <w:rFonts w:ascii="Times New Roman" w:eastAsia="Times New Roman" w:hAnsi="Times New Roman"/>
                <w:color w:val="000000"/>
                <w:sz w:val="24"/>
                <w:lang w:val="ru-RU"/>
              </w:rPr>
              <w:t xml:space="preserve">Деление натуральных чисел. Проверка </w:t>
            </w:r>
            <w:r w:rsidRPr="005756A5">
              <w:rPr>
                <w:lang w:val="ru-RU"/>
              </w:rPr>
              <w:br/>
            </w:r>
            <w:r w:rsidRPr="005756A5">
              <w:rPr>
                <w:rFonts w:ascii="Times New Roman" w:eastAsia="Times New Roman" w:hAnsi="Times New Roman"/>
                <w:color w:val="000000"/>
                <w:sz w:val="24"/>
                <w:lang w:val="ru-RU"/>
              </w:rPr>
              <w:t xml:space="preserve">результата </w:t>
            </w:r>
            <w:r w:rsidRPr="005756A5">
              <w:rPr>
                <w:lang w:val="ru-RU"/>
              </w:rPr>
              <w:br/>
            </w:r>
            <w:r w:rsidRPr="005756A5">
              <w:rPr>
                <w:rFonts w:ascii="Times New Roman" w:eastAsia="Times New Roman" w:hAnsi="Times New Roman"/>
                <w:color w:val="000000"/>
                <w:sz w:val="24"/>
                <w:lang w:val="ru-RU"/>
              </w:rPr>
              <w:t xml:space="preserve">арифметического </w:t>
            </w:r>
            <w:r w:rsidRPr="005756A5">
              <w:rPr>
                <w:lang w:val="ru-RU"/>
              </w:rPr>
              <w:br/>
            </w:r>
            <w:r w:rsidRPr="005756A5">
              <w:rPr>
                <w:rFonts w:ascii="Times New Roman" w:eastAsia="Times New Roman" w:hAnsi="Times New Roman"/>
                <w:color w:val="000000"/>
                <w:sz w:val="24"/>
                <w:lang w:val="ru-RU"/>
              </w:rPr>
              <w:t>действия.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23.09.2022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1900" w:h="16840"/>
          <w:pgMar w:top="284" w:right="650" w:bottom="692" w:left="666" w:header="720" w:footer="720" w:gutter="0"/>
          <w:cols w:space="720" w:equalWidth="0">
            <w:col w:w="1058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ight="144"/>
              <w:rPr>
                <w:lang w:val="ru-RU"/>
              </w:rPr>
            </w:pPr>
            <w:r w:rsidRPr="005756A5">
              <w:rPr>
                <w:rFonts w:ascii="Times New Roman" w:eastAsia="Times New Roman" w:hAnsi="Times New Roman"/>
                <w:color w:val="000000"/>
                <w:sz w:val="24"/>
                <w:lang w:val="ru-RU"/>
              </w:rPr>
              <w:t xml:space="preserve">Свойство нуля при </w:t>
            </w:r>
            <w:r w:rsidRPr="005756A5">
              <w:rPr>
                <w:lang w:val="ru-RU"/>
              </w:rPr>
              <w:br/>
            </w:r>
            <w:r w:rsidRPr="005756A5">
              <w:rPr>
                <w:rFonts w:ascii="Times New Roman" w:eastAsia="Times New Roman" w:hAnsi="Times New Roman"/>
                <w:color w:val="000000"/>
                <w:sz w:val="24"/>
                <w:lang w:val="ru-RU"/>
              </w:rPr>
              <w:t xml:space="preserve">сложении, свойства нуля и единицы при </w:t>
            </w:r>
            <w:r w:rsidRPr="005756A5">
              <w:rPr>
                <w:lang w:val="ru-RU"/>
              </w:rPr>
              <w:br/>
            </w:r>
            <w:r w:rsidRPr="005756A5">
              <w:rPr>
                <w:rFonts w:ascii="Times New Roman" w:eastAsia="Times New Roman" w:hAnsi="Times New Roman"/>
                <w:color w:val="000000"/>
                <w:sz w:val="24"/>
                <w:lang w:val="ru-RU"/>
              </w:rPr>
              <w:t>умножении.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26.09.2022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288"/>
              <w:rPr>
                <w:lang w:val="ru-RU"/>
              </w:rPr>
            </w:pPr>
            <w:r w:rsidRPr="005756A5">
              <w:rPr>
                <w:rFonts w:ascii="Times New Roman" w:eastAsia="Times New Roman" w:hAnsi="Times New Roman"/>
                <w:color w:val="000000"/>
                <w:sz w:val="24"/>
                <w:lang w:val="ru-RU"/>
              </w:rPr>
              <w:t xml:space="preserve">Переместительное и </w:t>
            </w:r>
            <w:r w:rsidRPr="005756A5">
              <w:rPr>
                <w:lang w:val="ru-RU"/>
              </w:rPr>
              <w:br/>
            </w:r>
            <w:r w:rsidRPr="005756A5">
              <w:rPr>
                <w:rFonts w:ascii="Times New Roman" w:eastAsia="Times New Roman" w:hAnsi="Times New Roman"/>
                <w:color w:val="000000"/>
                <w:sz w:val="24"/>
                <w:lang w:val="ru-RU"/>
              </w:rPr>
              <w:t>сочетательное свойства (законы сложения).</w:t>
            </w:r>
          </w:p>
          <w:p w:rsidR="00F7124B" w:rsidRPr="005756A5" w:rsidRDefault="00606ADB">
            <w:pPr>
              <w:autoSpaceDE w:val="0"/>
              <w:autoSpaceDN w:val="0"/>
              <w:spacing w:before="70" w:after="0" w:line="281" w:lineRule="auto"/>
              <w:ind w:left="72"/>
              <w:rPr>
                <w:lang w:val="ru-RU"/>
              </w:rPr>
            </w:pPr>
            <w:r w:rsidRPr="005756A5">
              <w:rPr>
                <w:rFonts w:ascii="Times New Roman" w:eastAsia="Times New Roman" w:hAnsi="Times New Roman"/>
                <w:color w:val="000000"/>
                <w:sz w:val="24"/>
                <w:lang w:val="ru-RU"/>
              </w:rPr>
              <w:t xml:space="preserve">Использование букв для обозначения неизвестного компонента и записи </w:t>
            </w:r>
            <w:r w:rsidRPr="005756A5">
              <w:rPr>
                <w:lang w:val="ru-RU"/>
              </w:rPr>
              <w:br/>
            </w:r>
            <w:r w:rsidRPr="005756A5">
              <w:rPr>
                <w:rFonts w:ascii="Times New Roman" w:eastAsia="Times New Roman" w:hAnsi="Times New Roman"/>
                <w:color w:val="000000"/>
                <w:sz w:val="24"/>
                <w:lang w:val="ru-RU"/>
              </w:rPr>
              <w:t>свойств арифметических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27.09.2022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ight="720"/>
              <w:rPr>
                <w:lang w:val="ru-RU"/>
              </w:rPr>
            </w:pPr>
            <w:r w:rsidRPr="005756A5">
              <w:rPr>
                <w:rFonts w:ascii="Times New Roman" w:eastAsia="Times New Roman" w:hAnsi="Times New Roman"/>
                <w:color w:val="000000"/>
                <w:sz w:val="24"/>
                <w:lang w:val="ru-RU"/>
              </w:rPr>
              <w:t xml:space="preserve">Переместительное и сочетательное </w:t>
            </w:r>
            <w:r w:rsidRPr="005756A5">
              <w:rPr>
                <w:lang w:val="ru-RU"/>
              </w:rPr>
              <w:br/>
            </w:r>
            <w:r w:rsidRPr="005756A5">
              <w:rPr>
                <w:rFonts w:ascii="Times New Roman" w:eastAsia="Times New Roman" w:hAnsi="Times New Roman"/>
                <w:color w:val="000000"/>
                <w:sz w:val="24"/>
                <w:lang w:val="ru-RU"/>
              </w:rPr>
              <w:t xml:space="preserve">свойства(законы) </w:t>
            </w:r>
            <w:r w:rsidRPr="005756A5">
              <w:rPr>
                <w:lang w:val="ru-RU"/>
              </w:rPr>
              <w:br/>
            </w:r>
            <w:r w:rsidRPr="005756A5">
              <w:rPr>
                <w:rFonts w:ascii="Times New Roman" w:eastAsia="Times New Roman" w:hAnsi="Times New Roman"/>
                <w:color w:val="000000"/>
                <w:sz w:val="24"/>
                <w:lang w:val="ru-RU"/>
              </w:rPr>
              <w:t>умножения.</w:t>
            </w:r>
          </w:p>
          <w:p w:rsidR="00F7124B" w:rsidRPr="005756A5" w:rsidRDefault="00606ADB">
            <w:pPr>
              <w:autoSpaceDE w:val="0"/>
              <w:autoSpaceDN w:val="0"/>
              <w:spacing w:before="70" w:after="0" w:line="281" w:lineRule="auto"/>
              <w:ind w:left="72"/>
              <w:rPr>
                <w:lang w:val="ru-RU"/>
              </w:rPr>
            </w:pPr>
            <w:r w:rsidRPr="005756A5">
              <w:rPr>
                <w:rFonts w:ascii="Times New Roman" w:eastAsia="Times New Roman" w:hAnsi="Times New Roman"/>
                <w:color w:val="000000"/>
                <w:sz w:val="24"/>
                <w:lang w:val="ru-RU"/>
              </w:rPr>
              <w:t xml:space="preserve">Использование букв для обозначения неизвестного компо-нента и записи </w:t>
            </w:r>
            <w:r w:rsidRPr="005756A5">
              <w:rPr>
                <w:lang w:val="ru-RU"/>
              </w:rPr>
              <w:br/>
            </w:r>
            <w:r w:rsidRPr="005756A5">
              <w:rPr>
                <w:rFonts w:ascii="Times New Roman" w:eastAsia="Times New Roman" w:hAnsi="Times New Roman"/>
                <w:color w:val="000000"/>
                <w:sz w:val="24"/>
                <w:lang w:val="ru-RU"/>
              </w:rPr>
              <w:t>свойств арифметических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28.09.2022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720"/>
              <w:rPr>
                <w:lang w:val="ru-RU"/>
              </w:rPr>
            </w:pPr>
            <w:r w:rsidRPr="005756A5">
              <w:rPr>
                <w:rFonts w:ascii="Times New Roman" w:eastAsia="Times New Roman" w:hAnsi="Times New Roman"/>
                <w:color w:val="000000"/>
                <w:sz w:val="24"/>
                <w:lang w:val="ru-RU"/>
              </w:rPr>
              <w:t xml:space="preserve">Распределительное свойство(закон) </w:t>
            </w:r>
            <w:r w:rsidRPr="005756A5">
              <w:rPr>
                <w:lang w:val="ru-RU"/>
              </w:rPr>
              <w:br/>
            </w:r>
            <w:r w:rsidRPr="005756A5">
              <w:rPr>
                <w:rFonts w:ascii="Times New Roman" w:eastAsia="Times New Roman" w:hAnsi="Times New Roman"/>
                <w:color w:val="000000"/>
                <w:sz w:val="24"/>
                <w:lang w:val="ru-RU"/>
              </w:rPr>
              <w:t>умножения.</w:t>
            </w:r>
          </w:p>
          <w:p w:rsidR="00F7124B" w:rsidRPr="005756A5" w:rsidRDefault="00606ADB">
            <w:pPr>
              <w:autoSpaceDE w:val="0"/>
              <w:autoSpaceDN w:val="0"/>
              <w:spacing w:before="70" w:after="0" w:line="281" w:lineRule="auto"/>
              <w:ind w:left="72"/>
              <w:rPr>
                <w:lang w:val="ru-RU"/>
              </w:rPr>
            </w:pPr>
            <w:r w:rsidRPr="005756A5">
              <w:rPr>
                <w:rFonts w:ascii="Times New Roman" w:eastAsia="Times New Roman" w:hAnsi="Times New Roman"/>
                <w:color w:val="000000"/>
                <w:sz w:val="24"/>
                <w:lang w:val="ru-RU"/>
              </w:rPr>
              <w:t xml:space="preserve">Использование букв для обозначения неизвестного компо-нента и записи </w:t>
            </w:r>
            <w:r w:rsidRPr="005756A5">
              <w:rPr>
                <w:lang w:val="ru-RU"/>
              </w:rPr>
              <w:br/>
            </w:r>
            <w:r w:rsidRPr="005756A5">
              <w:rPr>
                <w:rFonts w:ascii="Times New Roman" w:eastAsia="Times New Roman" w:hAnsi="Times New Roman"/>
                <w:color w:val="000000"/>
                <w:sz w:val="24"/>
                <w:lang w:val="ru-RU"/>
              </w:rPr>
              <w:t>свойств арифметических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29.09.2022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21.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71" w:lineRule="auto"/>
              <w:ind w:left="72" w:right="288"/>
              <w:rPr>
                <w:lang w:val="ru-RU"/>
              </w:rPr>
            </w:pPr>
            <w:r w:rsidRPr="005756A5">
              <w:rPr>
                <w:rFonts w:ascii="Times New Roman" w:eastAsia="Times New Roman" w:hAnsi="Times New Roman"/>
                <w:color w:val="000000"/>
                <w:sz w:val="24"/>
                <w:lang w:val="ru-RU"/>
              </w:rPr>
              <w:t xml:space="preserve">Переместительное и </w:t>
            </w:r>
            <w:r w:rsidRPr="005756A5">
              <w:rPr>
                <w:lang w:val="ru-RU"/>
              </w:rPr>
              <w:br/>
            </w:r>
            <w:r w:rsidRPr="005756A5">
              <w:rPr>
                <w:rFonts w:ascii="Times New Roman" w:eastAsia="Times New Roman" w:hAnsi="Times New Roman"/>
                <w:color w:val="000000"/>
                <w:sz w:val="24"/>
                <w:lang w:val="ru-RU"/>
              </w:rPr>
              <w:t>сочетательное свойства сложения и умножения.</w:t>
            </w:r>
          </w:p>
          <w:p w:rsidR="00F7124B" w:rsidRDefault="00606ADB">
            <w:pPr>
              <w:autoSpaceDE w:val="0"/>
              <w:autoSpaceDN w:val="0"/>
              <w:spacing w:before="70" w:after="0" w:line="262" w:lineRule="auto"/>
              <w:ind w:left="72" w:right="1008"/>
            </w:pPr>
            <w:r>
              <w:rPr>
                <w:rFonts w:ascii="Times New Roman" w:eastAsia="Times New Roman" w:hAnsi="Times New Roman"/>
                <w:color w:val="000000"/>
                <w:sz w:val="24"/>
              </w:rPr>
              <w:t>Применение при вычислениях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30.09.2022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576"/>
              <w:rPr>
                <w:lang w:val="ru-RU"/>
              </w:rPr>
            </w:pPr>
            <w:r w:rsidRPr="005756A5">
              <w:rPr>
                <w:rFonts w:ascii="Times New Roman" w:eastAsia="Times New Roman" w:hAnsi="Times New Roman"/>
                <w:color w:val="000000"/>
                <w:sz w:val="24"/>
                <w:lang w:val="ru-RU"/>
              </w:rPr>
              <w:t xml:space="preserve">Распределительное </w:t>
            </w:r>
            <w:r w:rsidRPr="005756A5">
              <w:rPr>
                <w:lang w:val="ru-RU"/>
              </w:rPr>
              <w:br/>
            </w:r>
            <w:r w:rsidRPr="005756A5">
              <w:rPr>
                <w:rFonts w:ascii="Times New Roman" w:eastAsia="Times New Roman" w:hAnsi="Times New Roman"/>
                <w:color w:val="000000"/>
                <w:sz w:val="24"/>
                <w:lang w:val="ru-RU"/>
              </w:rPr>
              <w:t>свойство умножения.</w:t>
            </w:r>
          </w:p>
          <w:p w:rsidR="00F7124B" w:rsidRPr="005756A5" w:rsidRDefault="00606ADB">
            <w:pPr>
              <w:autoSpaceDE w:val="0"/>
              <w:autoSpaceDN w:val="0"/>
              <w:spacing w:before="70" w:after="0" w:line="262" w:lineRule="auto"/>
              <w:ind w:left="72" w:right="1008"/>
              <w:rPr>
                <w:lang w:val="ru-RU"/>
              </w:rPr>
            </w:pPr>
            <w:r w:rsidRPr="005756A5">
              <w:rPr>
                <w:rFonts w:ascii="Times New Roman" w:eastAsia="Times New Roman" w:hAnsi="Times New Roman"/>
                <w:color w:val="000000"/>
                <w:sz w:val="24"/>
                <w:lang w:val="ru-RU"/>
              </w:rPr>
              <w:t>Применение при вычислениях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03.10.2022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Контрольная работа №1</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04.10.2022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30" w:lineRule="auto"/>
              <w:ind w:left="72"/>
              <w:rPr>
                <w:lang w:val="ru-RU"/>
              </w:rPr>
            </w:pPr>
            <w:r w:rsidRPr="005756A5">
              <w:rPr>
                <w:rFonts w:ascii="Times New Roman" w:eastAsia="Times New Roman" w:hAnsi="Times New Roman"/>
                <w:color w:val="000000"/>
                <w:sz w:val="24"/>
                <w:lang w:val="ru-RU"/>
              </w:rPr>
              <w:t>Работа над ошибками.</w:t>
            </w:r>
          </w:p>
          <w:p w:rsidR="00F7124B" w:rsidRPr="005756A5" w:rsidRDefault="00606ADB">
            <w:pPr>
              <w:autoSpaceDE w:val="0"/>
              <w:autoSpaceDN w:val="0"/>
              <w:spacing w:before="70" w:after="0" w:line="230" w:lineRule="auto"/>
              <w:jc w:val="center"/>
              <w:rPr>
                <w:lang w:val="ru-RU"/>
              </w:rPr>
            </w:pPr>
            <w:r w:rsidRPr="005756A5">
              <w:rPr>
                <w:rFonts w:ascii="Times New Roman" w:eastAsia="Times New Roman" w:hAnsi="Times New Roman"/>
                <w:color w:val="000000"/>
                <w:sz w:val="24"/>
                <w:lang w:val="ru-RU"/>
              </w:rPr>
              <w:t>Делители и кратные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05.10.2022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280" w:left="666" w:header="720" w:footer="720" w:gutter="0"/>
          <w:cols w:space="720" w:equalWidth="0">
            <w:col w:w="10584" w:space="0"/>
          </w:cols>
          <w:docGrid w:linePitch="360"/>
        </w:sect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170"/>
        </w:trPr>
        <w:tc>
          <w:tcPr>
            <w:tcW w:w="576" w:type="dxa"/>
            <w:tcBorders>
              <w:left w:val="single" w:sz="4" w:space="0" w:color="000000"/>
              <w:bottom w:val="single" w:sz="4" w:space="0" w:color="000000"/>
              <w:right w:val="single" w:sz="4" w:space="0" w:color="000000"/>
            </w:tcBorders>
            <w:tcMar>
              <w:left w:w="0" w:type="dxa"/>
              <w:right w:w="0" w:type="dxa"/>
            </w:tcMar>
          </w:tcPr>
          <w:p w:rsidR="00F7124B" w:rsidRDefault="00F7124B"/>
        </w:tc>
        <w:tc>
          <w:tcPr>
            <w:tcW w:w="2894" w:type="dxa"/>
            <w:tcBorders>
              <w:left w:val="single" w:sz="4" w:space="0" w:color="000000"/>
              <w:bottom w:val="single" w:sz="4" w:space="0" w:color="000000"/>
              <w:right w:val="single" w:sz="4" w:space="0" w:color="000000"/>
            </w:tcBorders>
            <w:tcMar>
              <w:left w:w="0" w:type="dxa"/>
              <w:right w:w="0" w:type="dxa"/>
            </w:tcMar>
          </w:tcPr>
          <w:p w:rsidR="00F7124B" w:rsidRDefault="00F7124B"/>
        </w:tc>
        <w:tc>
          <w:tcPr>
            <w:tcW w:w="732" w:type="dxa"/>
            <w:tcBorders>
              <w:left w:val="single" w:sz="4" w:space="0" w:color="000000"/>
              <w:bottom w:val="single" w:sz="4" w:space="0" w:color="000000"/>
              <w:right w:val="single" w:sz="4" w:space="0" w:color="000000"/>
            </w:tcBorders>
            <w:tcMar>
              <w:left w:w="0" w:type="dxa"/>
              <w:right w:w="0" w:type="dxa"/>
            </w:tcMar>
          </w:tcPr>
          <w:p w:rsidR="00F7124B" w:rsidRDefault="00F7124B"/>
        </w:tc>
        <w:tc>
          <w:tcPr>
            <w:tcW w:w="1620" w:type="dxa"/>
            <w:tcBorders>
              <w:left w:val="single" w:sz="4" w:space="0" w:color="000000"/>
              <w:bottom w:val="single" w:sz="4" w:space="0" w:color="000000"/>
              <w:right w:val="single" w:sz="4" w:space="0" w:color="000000"/>
            </w:tcBorders>
            <w:tcMar>
              <w:left w:w="0" w:type="dxa"/>
              <w:right w:w="0" w:type="dxa"/>
            </w:tcMar>
          </w:tcPr>
          <w:p w:rsidR="00F7124B" w:rsidRDefault="00F7124B"/>
        </w:tc>
        <w:tc>
          <w:tcPr>
            <w:tcW w:w="1668" w:type="dxa"/>
            <w:tcBorders>
              <w:left w:val="single" w:sz="4" w:space="0" w:color="000000"/>
              <w:bottom w:val="single" w:sz="4" w:space="0" w:color="000000"/>
              <w:right w:val="single" w:sz="4" w:space="0" w:color="000000"/>
            </w:tcBorders>
            <w:tcMar>
              <w:left w:w="0" w:type="dxa"/>
              <w:right w:w="0" w:type="dxa"/>
            </w:tcMar>
          </w:tcPr>
          <w:p w:rsidR="00F7124B" w:rsidRDefault="00F7124B"/>
        </w:tc>
        <w:tc>
          <w:tcPr>
            <w:tcW w:w="1236" w:type="dxa"/>
            <w:tcBorders>
              <w:left w:val="single" w:sz="4" w:space="0" w:color="000000"/>
              <w:bottom w:val="single" w:sz="4" w:space="0" w:color="000000"/>
              <w:right w:val="single" w:sz="4" w:space="0" w:color="000000"/>
            </w:tcBorders>
            <w:tcMar>
              <w:left w:w="0" w:type="dxa"/>
              <w:right w:w="0" w:type="dxa"/>
            </w:tcMar>
          </w:tcPr>
          <w:p w:rsidR="00F7124B" w:rsidRDefault="00F7124B"/>
        </w:tc>
        <w:tc>
          <w:tcPr>
            <w:tcW w:w="1826" w:type="dxa"/>
            <w:tcBorders>
              <w:left w:val="single" w:sz="4" w:space="0" w:color="000000"/>
              <w:bottom w:val="single" w:sz="4" w:space="0" w:color="000000"/>
              <w:right w:val="single" w:sz="4" w:space="0" w:color="000000"/>
            </w:tcBorders>
            <w:tcMar>
              <w:left w:w="0" w:type="dxa"/>
              <w:right w:w="0" w:type="dxa"/>
            </w:tcMar>
          </w:tcPr>
          <w:p w:rsidR="00F7124B" w:rsidRDefault="00F7124B"/>
        </w:tc>
      </w:tr>
    </w:tbl>
    <w:p w:rsidR="00F7124B" w:rsidRDefault="00F7124B">
      <w:pPr>
        <w:autoSpaceDE w:val="0"/>
        <w:autoSpaceDN w:val="0"/>
        <w:spacing w:after="0" w:line="1158"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Разложение на множители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06.10.2022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Деление с остатком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07.10.2022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ight="720"/>
              <w:rPr>
                <w:lang w:val="ru-RU"/>
              </w:rPr>
            </w:pPr>
            <w:r w:rsidRPr="005756A5">
              <w:rPr>
                <w:rFonts w:ascii="Times New Roman" w:eastAsia="Times New Roman" w:hAnsi="Times New Roman"/>
                <w:color w:val="000000"/>
                <w:sz w:val="24"/>
                <w:lang w:val="ru-RU"/>
              </w:rPr>
              <w:t xml:space="preserve">Деление с остатком. Решение задач с </w:t>
            </w:r>
            <w:r w:rsidRPr="005756A5">
              <w:rPr>
                <w:lang w:val="ru-RU"/>
              </w:rPr>
              <w:br/>
            </w:r>
            <w:r w:rsidRPr="005756A5">
              <w:rPr>
                <w:rFonts w:ascii="Times New Roman" w:eastAsia="Times New Roman" w:hAnsi="Times New Roman"/>
                <w:color w:val="000000"/>
                <w:sz w:val="24"/>
                <w:lang w:val="ru-RU"/>
              </w:rPr>
              <w:t xml:space="preserve">практическим </w:t>
            </w:r>
            <w:r w:rsidRPr="005756A5">
              <w:rPr>
                <w:lang w:val="ru-RU"/>
              </w:rPr>
              <w:br/>
            </w:r>
            <w:r w:rsidRPr="005756A5">
              <w:rPr>
                <w:rFonts w:ascii="Times New Roman" w:eastAsia="Times New Roman" w:hAnsi="Times New Roman"/>
                <w:color w:val="000000"/>
                <w:sz w:val="24"/>
                <w:lang w:val="ru-RU"/>
              </w:rPr>
              <w:t>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576"/>
            </w:pPr>
            <w:r>
              <w:rPr>
                <w:rFonts w:ascii="Times New Roman" w:eastAsia="Times New Roman" w:hAnsi="Times New Roman"/>
                <w:color w:val="000000"/>
                <w:sz w:val="24"/>
              </w:rPr>
              <w:t>Простые и составные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29.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602"/>
              <w:jc w:val="both"/>
              <w:rPr>
                <w:lang w:val="ru-RU"/>
              </w:rPr>
            </w:pPr>
            <w:r w:rsidRPr="005756A5">
              <w:rPr>
                <w:rFonts w:ascii="Times New Roman" w:eastAsia="Times New Roman" w:hAnsi="Times New Roman"/>
                <w:color w:val="000000"/>
                <w:sz w:val="24"/>
                <w:lang w:val="ru-RU"/>
              </w:rPr>
              <w:t>Простые и составные числа. Разложение на простые множители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12.10.2022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30.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pPr>
            <w:r>
              <w:rPr>
                <w:rFonts w:ascii="Times New Roman" w:eastAsia="Times New Roman" w:hAnsi="Times New Roman"/>
                <w:color w:val="000000"/>
                <w:sz w:val="24"/>
              </w:rPr>
              <w:t>Признаки делимости на 2, 5, 10</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31.</w:t>
            </w:r>
          </w:p>
        </w:tc>
        <w:tc>
          <w:tcPr>
            <w:tcW w:w="289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pPr>
            <w:r>
              <w:rPr>
                <w:rFonts w:ascii="Times New Roman" w:eastAsia="Times New Roman" w:hAnsi="Times New Roman"/>
                <w:color w:val="000000"/>
                <w:sz w:val="24"/>
              </w:rPr>
              <w:t>Признаки делимости на 3, 9</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14.10.2022</w:t>
            </w:r>
          </w:p>
        </w:tc>
        <w:tc>
          <w:tcPr>
            <w:tcW w:w="182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3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32.</w:t>
            </w:r>
          </w:p>
        </w:tc>
        <w:tc>
          <w:tcPr>
            <w:tcW w:w="289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Контрольная работа №2</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17.10.2022</w:t>
            </w:r>
          </w:p>
        </w:tc>
        <w:tc>
          <w:tcPr>
            <w:tcW w:w="182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33.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288"/>
              <w:rPr>
                <w:lang w:val="ru-RU"/>
              </w:rPr>
            </w:pPr>
            <w:r w:rsidRPr="005756A5">
              <w:rPr>
                <w:rFonts w:ascii="Times New Roman" w:eastAsia="Times New Roman" w:hAnsi="Times New Roman"/>
                <w:color w:val="000000"/>
                <w:sz w:val="24"/>
                <w:lang w:val="ru-RU"/>
              </w:rPr>
              <w:t>Работа над ошибками. Степень с натуральным показателем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18.10.2022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34.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ight="576"/>
              <w:rPr>
                <w:lang w:val="ru-RU"/>
              </w:rPr>
            </w:pPr>
            <w:r w:rsidRPr="005756A5">
              <w:rPr>
                <w:rFonts w:ascii="Times New Roman" w:eastAsia="Times New Roman" w:hAnsi="Times New Roman"/>
                <w:color w:val="000000"/>
                <w:sz w:val="24"/>
                <w:lang w:val="ru-RU"/>
              </w:rPr>
              <w:t xml:space="preserve">Квадрат и куб числа. Запись числа в виде суммы разрядных </w:t>
            </w:r>
            <w:r w:rsidRPr="005756A5">
              <w:rPr>
                <w:lang w:val="ru-RU"/>
              </w:rPr>
              <w:br/>
            </w:r>
            <w:r w:rsidRPr="005756A5">
              <w:rPr>
                <w:rFonts w:ascii="Times New Roman" w:eastAsia="Times New Roman" w:hAnsi="Times New Roman"/>
                <w:color w:val="000000"/>
                <w:sz w:val="24"/>
                <w:lang w:val="ru-RU"/>
              </w:rPr>
              <w:t>слагаемых.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19.10.2022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lastRenderedPageBreak/>
              <w:t>35.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Pr>
                <w:lang w:val="ru-RU"/>
              </w:rPr>
            </w:pPr>
            <w:r w:rsidRPr="005756A5">
              <w:rPr>
                <w:rFonts w:ascii="Times New Roman" w:eastAsia="Times New Roman" w:hAnsi="Times New Roman"/>
                <w:color w:val="000000"/>
                <w:sz w:val="24"/>
                <w:lang w:val="ru-RU"/>
              </w:rPr>
              <w:t xml:space="preserve">Вычисление степеней с </w:t>
            </w:r>
            <w:r w:rsidRPr="005756A5">
              <w:rPr>
                <w:lang w:val="ru-RU"/>
              </w:rPr>
              <w:br/>
            </w:r>
            <w:r w:rsidRPr="005756A5">
              <w:rPr>
                <w:rFonts w:ascii="Times New Roman" w:eastAsia="Times New Roman" w:hAnsi="Times New Roman"/>
                <w:color w:val="000000"/>
                <w:sz w:val="24"/>
                <w:lang w:val="ru-RU"/>
              </w:rPr>
              <w:t>натуральным показателем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20.10.2022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autoSpaceDE w:val="0"/>
        <w:autoSpaceDN w:val="0"/>
        <w:spacing w:after="0" w:line="14" w:lineRule="exact"/>
      </w:pPr>
    </w:p>
    <w:p w:rsidR="00F7124B" w:rsidRDefault="00F7124B">
      <w:pPr>
        <w:sectPr w:rsidR="00F7124B">
          <w:pgSz w:w="11900" w:h="16840"/>
          <w:pgMar w:top="0" w:right="650" w:bottom="302"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36.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432"/>
              <w:rPr>
                <w:lang w:val="ru-RU"/>
              </w:rPr>
            </w:pPr>
            <w:r w:rsidRPr="005756A5">
              <w:rPr>
                <w:rFonts w:ascii="Times New Roman" w:eastAsia="Times New Roman" w:hAnsi="Times New Roman"/>
                <w:color w:val="000000"/>
                <w:sz w:val="24"/>
                <w:lang w:val="ru-RU"/>
              </w:rPr>
              <w:t>Числовое выражение. Вычисление значений числовых выражений; порядок выполнения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21.10.2022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37.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ight="432"/>
              <w:rPr>
                <w:lang w:val="ru-RU"/>
              </w:rPr>
            </w:pPr>
            <w:r w:rsidRPr="005756A5">
              <w:rPr>
                <w:rFonts w:ascii="Times New Roman" w:eastAsia="Times New Roman" w:hAnsi="Times New Roman"/>
                <w:color w:val="000000"/>
                <w:sz w:val="24"/>
                <w:lang w:val="ru-RU"/>
              </w:rPr>
              <w:t>Вычисление значений числовых выражений; порядок выполнения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24.10.2022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38.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86" w:lineRule="auto"/>
              <w:ind w:left="72" w:right="288"/>
              <w:rPr>
                <w:lang w:val="ru-RU"/>
              </w:rPr>
            </w:pPr>
            <w:r w:rsidRPr="005756A5">
              <w:rPr>
                <w:rFonts w:ascii="Times New Roman" w:eastAsia="Times New Roman" w:hAnsi="Times New Roman"/>
                <w:color w:val="000000"/>
                <w:sz w:val="24"/>
                <w:lang w:val="ru-RU"/>
              </w:rPr>
              <w:t xml:space="preserve">Использование при </w:t>
            </w:r>
            <w:r w:rsidRPr="005756A5">
              <w:rPr>
                <w:lang w:val="ru-RU"/>
              </w:rPr>
              <w:br/>
            </w:r>
            <w:r w:rsidRPr="005756A5">
              <w:rPr>
                <w:rFonts w:ascii="Times New Roman" w:eastAsia="Times New Roman" w:hAnsi="Times New Roman"/>
                <w:color w:val="000000"/>
                <w:sz w:val="24"/>
                <w:lang w:val="ru-RU"/>
              </w:rPr>
              <w:t xml:space="preserve">вычислениях </w:t>
            </w:r>
            <w:r w:rsidRPr="005756A5">
              <w:rPr>
                <w:lang w:val="ru-RU"/>
              </w:rPr>
              <w:br/>
            </w:r>
            <w:r w:rsidRPr="005756A5">
              <w:rPr>
                <w:rFonts w:ascii="Times New Roman" w:eastAsia="Times New Roman" w:hAnsi="Times New Roman"/>
                <w:color w:val="000000"/>
                <w:sz w:val="24"/>
                <w:lang w:val="ru-RU"/>
              </w:rPr>
              <w:t xml:space="preserve">переместительного и </w:t>
            </w:r>
            <w:r w:rsidRPr="005756A5">
              <w:rPr>
                <w:lang w:val="ru-RU"/>
              </w:rPr>
              <w:br/>
            </w:r>
            <w:r w:rsidRPr="005756A5">
              <w:rPr>
                <w:rFonts w:ascii="Times New Roman" w:eastAsia="Times New Roman" w:hAnsi="Times New Roman"/>
                <w:color w:val="000000"/>
                <w:sz w:val="24"/>
                <w:lang w:val="ru-RU"/>
              </w:rPr>
              <w:t xml:space="preserve">сочетательного </w:t>
            </w:r>
            <w:r w:rsidRPr="005756A5">
              <w:rPr>
                <w:lang w:val="ru-RU"/>
              </w:rPr>
              <w:br/>
            </w:r>
            <w:r w:rsidRPr="005756A5">
              <w:rPr>
                <w:rFonts w:ascii="Times New Roman" w:eastAsia="Times New Roman" w:hAnsi="Times New Roman"/>
                <w:color w:val="000000"/>
                <w:sz w:val="24"/>
                <w:lang w:val="ru-RU"/>
              </w:rPr>
              <w:t xml:space="preserve">свойств(законов) </w:t>
            </w:r>
            <w:r w:rsidRPr="005756A5">
              <w:rPr>
                <w:lang w:val="ru-RU"/>
              </w:rPr>
              <w:br/>
            </w:r>
            <w:r w:rsidRPr="005756A5">
              <w:rPr>
                <w:rFonts w:ascii="Times New Roman" w:eastAsia="Times New Roman" w:hAnsi="Times New Roman"/>
                <w:color w:val="000000"/>
                <w:sz w:val="24"/>
                <w:lang w:val="ru-RU"/>
              </w:rPr>
              <w:t xml:space="preserve">сложения и умножения, распределительного </w:t>
            </w:r>
            <w:r w:rsidRPr="005756A5">
              <w:rPr>
                <w:lang w:val="ru-RU"/>
              </w:rPr>
              <w:br/>
            </w:r>
            <w:r w:rsidRPr="005756A5">
              <w:rPr>
                <w:rFonts w:ascii="Times New Roman" w:eastAsia="Times New Roman" w:hAnsi="Times New Roman"/>
                <w:color w:val="000000"/>
                <w:sz w:val="24"/>
                <w:lang w:val="ru-RU"/>
              </w:rPr>
              <w:t>свойства умножения.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25.10.2022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39.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Pr>
                <w:lang w:val="ru-RU"/>
              </w:rPr>
            </w:pPr>
            <w:r w:rsidRPr="005756A5">
              <w:rPr>
                <w:rFonts w:ascii="Times New Roman" w:eastAsia="Times New Roman" w:hAnsi="Times New Roman"/>
                <w:color w:val="000000"/>
                <w:sz w:val="24"/>
                <w:lang w:val="ru-RU"/>
              </w:rPr>
              <w:t xml:space="preserve">Решение текстовых задач арифметическим </w:t>
            </w:r>
            <w:r w:rsidRPr="005756A5">
              <w:rPr>
                <w:lang w:val="ru-RU"/>
              </w:rPr>
              <w:br/>
            </w:r>
            <w:r w:rsidRPr="005756A5">
              <w:rPr>
                <w:rFonts w:ascii="Times New Roman" w:eastAsia="Times New Roman" w:hAnsi="Times New Roman"/>
                <w:color w:val="000000"/>
                <w:sz w:val="24"/>
                <w:lang w:val="ru-RU"/>
              </w:rPr>
              <w:t>способом Использование при решении задач таблиц и схем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26.10.2022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Pr>
                <w:lang w:val="ru-RU"/>
              </w:rPr>
            </w:pPr>
            <w:r w:rsidRPr="005756A5">
              <w:rPr>
                <w:rFonts w:ascii="Times New Roman" w:eastAsia="Times New Roman" w:hAnsi="Times New Roman"/>
                <w:color w:val="000000"/>
                <w:sz w:val="24"/>
                <w:lang w:val="ru-RU"/>
              </w:rPr>
              <w:t>Решение текстовых задач. Составление выражения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27.10.2022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34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Pr>
                <w:lang w:val="ru-RU"/>
              </w:rPr>
            </w:pPr>
            <w:r w:rsidRPr="005756A5">
              <w:rPr>
                <w:rFonts w:ascii="Times New Roman" w:eastAsia="Times New Roman" w:hAnsi="Times New Roman"/>
                <w:color w:val="000000"/>
                <w:sz w:val="24"/>
                <w:lang w:val="ru-RU"/>
              </w:rPr>
              <w:t xml:space="preserve">Решение задач </w:t>
            </w:r>
            <w:r w:rsidRPr="005756A5">
              <w:rPr>
                <w:lang w:val="ru-RU"/>
              </w:rPr>
              <w:br/>
            </w:r>
            <w:r w:rsidRPr="005756A5">
              <w:rPr>
                <w:rFonts w:ascii="Times New Roman" w:eastAsia="Times New Roman" w:hAnsi="Times New Roman"/>
                <w:color w:val="000000"/>
                <w:sz w:val="24"/>
                <w:lang w:val="ru-RU"/>
              </w:rPr>
              <w:t xml:space="preserve">содержащих зависимости, связывающие величины: Единицы скорость , </w:t>
            </w:r>
            <w:r w:rsidRPr="005756A5">
              <w:rPr>
                <w:lang w:val="ru-RU"/>
              </w:rPr>
              <w:br/>
            </w:r>
            <w:r w:rsidRPr="005756A5">
              <w:rPr>
                <w:rFonts w:ascii="Times New Roman" w:eastAsia="Times New Roman" w:hAnsi="Times New Roman"/>
                <w:color w:val="000000"/>
                <w:sz w:val="24"/>
                <w:lang w:val="ru-RU"/>
              </w:rPr>
              <w:t xml:space="preserve">время, расстояние. </w:t>
            </w:r>
          </w:p>
          <w:p w:rsidR="00F7124B" w:rsidRPr="005756A5" w:rsidRDefault="00606ADB">
            <w:pPr>
              <w:autoSpaceDE w:val="0"/>
              <w:autoSpaceDN w:val="0"/>
              <w:spacing w:before="72" w:after="0" w:line="281" w:lineRule="auto"/>
              <w:ind w:left="72" w:right="144"/>
              <w:rPr>
                <w:lang w:val="ru-RU"/>
              </w:rPr>
            </w:pPr>
            <w:r w:rsidRPr="005756A5">
              <w:rPr>
                <w:rFonts w:ascii="Times New Roman" w:eastAsia="Times New Roman" w:hAnsi="Times New Roman"/>
                <w:color w:val="000000"/>
                <w:sz w:val="24"/>
                <w:lang w:val="ru-RU"/>
              </w:rPr>
              <w:t xml:space="preserve">измерения расстояния, </w:t>
            </w:r>
            <w:r w:rsidRPr="005756A5">
              <w:rPr>
                <w:lang w:val="ru-RU"/>
              </w:rPr>
              <w:br/>
            </w:r>
            <w:r w:rsidRPr="005756A5">
              <w:rPr>
                <w:rFonts w:ascii="Times New Roman" w:eastAsia="Times New Roman" w:hAnsi="Times New Roman"/>
                <w:color w:val="000000"/>
                <w:sz w:val="24"/>
                <w:lang w:val="ru-RU"/>
              </w:rPr>
              <w:t xml:space="preserve">времени, скорости. Связь между единицами </w:t>
            </w:r>
            <w:r w:rsidRPr="005756A5">
              <w:rPr>
                <w:lang w:val="ru-RU"/>
              </w:rPr>
              <w:br/>
            </w:r>
            <w:r w:rsidRPr="005756A5">
              <w:rPr>
                <w:rFonts w:ascii="Times New Roman" w:eastAsia="Times New Roman" w:hAnsi="Times New Roman"/>
                <w:color w:val="000000"/>
                <w:sz w:val="24"/>
                <w:lang w:val="ru-RU"/>
              </w:rPr>
              <w:t xml:space="preserve">измерения каждой </w:t>
            </w:r>
            <w:r w:rsidRPr="005756A5">
              <w:rPr>
                <w:lang w:val="ru-RU"/>
              </w:rPr>
              <w:br/>
            </w:r>
            <w:r w:rsidRPr="005756A5">
              <w:rPr>
                <w:rFonts w:ascii="Times New Roman" w:eastAsia="Times New Roman" w:hAnsi="Times New Roman"/>
                <w:color w:val="000000"/>
                <w:sz w:val="24"/>
                <w:lang w:val="ru-RU"/>
              </w:rPr>
              <w:t>величины.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28.10.2022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1900" w:h="16840"/>
          <w:pgMar w:top="284" w:right="650" w:bottom="1440" w:left="666" w:header="720" w:footer="720" w:gutter="0"/>
          <w:cols w:space="720" w:equalWidth="0">
            <w:col w:w="1058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Pr>
                <w:lang w:val="ru-RU"/>
              </w:rPr>
            </w:pPr>
            <w:r w:rsidRPr="005756A5">
              <w:rPr>
                <w:rFonts w:ascii="Times New Roman" w:eastAsia="Times New Roman" w:hAnsi="Times New Roman"/>
                <w:color w:val="000000"/>
                <w:sz w:val="24"/>
                <w:lang w:val="ru-RU"/>
              </w:rPr>
              <w:t xml:space="preserve">Решение задач </w:t>
            </w:r>
            <w:r w:rsidRPr="005756A5">
              <w:rPr>
                <w:lang w:val="ru-RU"/>
              </w:rPr>
              <w:br/>
            </w:r>
            <w:r w:rsidRPr="005756A5">
              <w:rPr>
                <w:rFonts w:ascii="Times New Roman" w:eastAsia="Times New Roman" w:hAnsi="Times New Roman"/>
                <w:color w:val="000000"/>
                <w:sz w:val="24"/>
                <w:lang w:val="ru-RU"/>
              </w:rPr>
              <w:t xml:space="preserve">содержащих зависимости, связывающие величины: цена, количество, </w:t>
            </w:r>
            <w:r w:rsidRPr="005756A5">
              <w:rPr>
                <w:lang w:val="ru-RU"/>
              </w:rPr>
              <w:br/>
            </w:r>
            <w:r w:rsidRPr="005756A5">
              <w:rPr>
                <w:rFonts w:ascii="Times New Roman" w:eastAsia="Times New Roman" w:hAnsi="Times New Roman"/>
                <w:color w:val="000000"/>
                <w:sz w:val="24"/>
                <w:lang w:val="ru-RU"/>
              </w:rPr>
              <w:t xml:space="preserve">стоимость. Единицы </w:t>
            </w:r>
            <w:r w:rsidRPr="005756A5">
              <w:rPr>
                <w:lang w:val="ru-RU"/>
              </w:rPr>
              <w:br/>
            </w:r>
            <w:r w:rsidRPr="005756A5">
              <w:rPr>
                <w:rFonts w:ascii="Times New Roman" w:eastAsia="Times New Roman" w:hAnsi="Times New Roman"/>
                <w:color w:val="000000"/>
                <w:sz w:val="24"/>
                <w:lang w:val="ru-RU"/>
              </w:rPr>
              <w:t>измерения массы, объема.</w:t>
            </w:r>
          </w:p>
          <w:p w:rsidR="00F7124B" w:rsidRPr="005756A5" w:rsidRDefault="00606ADB">
            <w:pPr>
              <w:autoSpaceDE w:val="0"/>
              <w:autoSpaceDN w:val="0"/>
              <w:spacing w:before="70" w:after="0" w:line="271" w:lineRule="auto"/>
              <w:ind w:left="72" w:right="432"/>
              <w:rPr>
                <w:lang w:val="ru-RU"/>
              </w:rPr>
            </w:pPr>
            <w:r w:rsidRPr="005756A5">
              <w:rPr>
                <w:rFonts w:ascii="Times New Roman" w:eastAsia="Times New Roman" w:hAnsi="Times New Roman"/>
                <w:color w:val="000000"/>
                <w:sz w:val="24"/>
                <w:lang w:val="ru-RU"/>
              </w:rPr>
              <w:t xml:space="preserve">цены. Связь между </w:t>
            </w:r>
            <w:r w:rsidRPr="005756A5">
              <w:rPr>
                <w:lang w:val="ru-RU"/>
              </w:rPr>
              <w:br/>
            </w:r>
            <w:r w:rsidRPr="005756A5">
              <w:rPr>
                <w:rFonts w:ascii="Times New Roman" w:eastAsia="Times New Roman" w:hAnsi="Times New Roman"/>
                <w:color w:val="000000"/>
                <w:sz w:val="24"/>
                <w:lang w:val="ru-RU"/>
              </w:rPr>
              <w:t>единицами измерения каждой величины.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07.11.2022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43.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Контрольная работа №3</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08.11.2022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30" w:lineRule="auto"/>
              <w:ind w:left="72"/>
              <w:rPr>
                <w:lang w:val="ru-RU"/>
              </w:rPr>
            </w:pPr>
            <w:r w:rsidRPr="005756A5">
              <w:rPr>
                <w:rFonts w:ascii="Times New Roman" w:eastAsia="Times New Roman" w:hAnsi="Times New Roman"/>
                <w:color w:val="000000"/>
                <w:sz w:val="24"/>
                <w:lang w:val="ru-RU"/>
              </w:rPr>
              <w:t xml:space="preserve"> Работа над ошибками.</w:t>
            </w:r>
          </w:p>
          <w:p w:rsidR="00F7124B" w:rsidRPr="005756A5" w:rsidRDefault="00606ADB">
            <w:pPr>
              <w:autoSpaceDE w:val="0"/>
              <w:autoSpaceDN w:val="0"/>
              <w:spacing w:before="70" w:after="0" w:line="271" w:lineRule="auto"/>
              <w:ind w:left="72"/>
              <w:rPr>
                <w:lang w:val="ru-RU"/>
              </w:rPr>
            </w:pPr>
            <w:r w:rsidRPr="005756A5">
              <w:rPr>
                <w:rFonts w:ascii="Times New Roman" w:eastAsia="Times New Roman" w:hAnsi="Times New Roman"/>
                <w:color w:val="000000"/>
                <w:sz w:val="24"/>
                <w:lang w:val="ru-RU"/>
              </w:rPr>
              <w:t>Наглядные представления о фигурах на плоскости: точка,прямая, отрезок, луч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09.11.2022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144"/>
              <w:rPr>
                <w:lang w:val="ru-RU"/>
              </w:rPr>
            </w:pPr>
            <w:r w:rsidRPr="005756A5">
              <w:rPr>
                <w:rFonts w:ascii="Times New Roman" w:eastAsia="Times New Roman" w:hAnsi="Times New Roman"/>
                <w:color w:val="000000"/>
                <w:sz w:val="24"/>
                <w:lang w:val="ru-RU"/>
              </w:rPr>
              <w:t>Точка. Прямая. Линии на плоскости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pPr>
            <w:r w:rsidRPr="005756A5">
              <w:rPr>
                <w:rFonts w:ascii="Times New Roman" w:eastAsia="Times New Roman" w:hAnsi="Times New Roman"/>
                <w:color w:val="000000"/>
                <w:sz w:val="24"/>
                <w:lang w:val="ru-RU"/>
              </w:rPr>
              <w:t xml:space="preserve">Наглядные представления о фигурах на плоскости: ломаная. </w:t>
            </w:r>
            <w:r>
              <w:rPr>
                <w:rFonts w:ascii="Times New Roman" w:eastAsia="Times New Roman" w:hAnsi="Times New Roman"/>
                <w:color w:val="000000"/>
                <w:sz w:val="24"/>
              </w:rPr>
              <w:t>Длина ломаной.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pPr>
            <w:r w:rsidRPr="005756A5">
              <w:rPr>
                <w:rFonts w:ascii="Times New Roman" w:eastAsia="Times New Roman" w:hAnsi="Times New Roman"/>
                <w:color w:val="000000"/>
                <w:sz w:val="24"/>
                <w:lang w:val="ru-RU"/>
              </w:rPr>
              <w:t xml:space="preserve">Наглядные представления о фигурах на плоскости: ломаная. </w:t>
            </w:r>
            <w:r>
              <w:rPr>
                <w:rFonts w:ascii="Times New Roman" w:eastAsia="Times New Roman" w:hAnsi="Times New Roman"/>
                <w:color w:val="000000"/>
                <w:sz w:val="24"/>
              </w:rPr>
              <w:t>Длина ломаной.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Pr>
                <w:lang w:val="ru-RU"/>
              </w:rPr>
            </w:pPr>
            <w:r w:rsidRPr="005756A5">
              <w:rPr>
                <w:rFonts w:ascii="Times New Roman" w:eastAsia="Times New Roman" w:hAnsi="Times New Roman"/>
                <w:color w:val="000000"/>
                <w:sz w:val="24"/>
                <w:lang w:val="ru-RU"/>
              </w:rPr>
              <w:t>Наглядные представления о фигурах на плоскости: окружность и круг.</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49.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30" w:lineRule="auto"/>
              <w:ind w:left="72"/>
              <w:rPr>
                <w:lang w:val="ru-RU"/>
              </w:rPr>
            </w:pPr>
            <w:r w:rsidRPr="005756A5">
              <w:rPr>
                <w:rFonts w:ascii="Times New Roman" w:eastAsia="Times New Roman" w:hAnsi="Times New Roman"/>
                <w:color w:val="000000"/>
                <w:sz w:val="24"/>
                <w:lang w:val="ru-RU"/>
              </w:rPr>
              <w:t>Окружность и круг.</w:t>
            </w:r>
          </w:p>
          <w:p w:rsidR="00F7124B" w:rsidRPr="005756A5" w:rsidRDefault="00606ADB">
            <w:pPr>
              <w:autoSpaceDE w:val="0"/>
              <w:autoSpaceDN w:val="0"/>
              <w:spacing w:before="72" w:after="0" w:line="281" w:lineRule="auto"/>
              <w:ind w:left="72"/>
              <w:rPr>
                <w:lang w:val="ru-RU"/>
              </w:rPr>
            </w:pPr>
            <w:r w:rsidRPr="005756A5">
              <w:rPr>
                <w:rFonts w:ascii="Times New Roman" w:eastAsia="Times New Roman" w:hAnsi="Times New Roman"/>
                <w:color w:val="000000"/>
                <w:sz w:val="24"/>
                <w:lang w:val="ru-RU"/>
              </w:rPr>
              <w:t xml:space="preserve">Построение </w:t>
            </w:r>
            <w:r w:rsidRPr="005756A5">
              <w:rPr>
                <w:lang w:val="ru-RU"/>
              </w:rPr>
              <w:br/>
            </w:r>
            <w:r w:rsidRPr="005756A5">
              <w:rPr>
                <w:rFonts w:ascii="Times New Roman" w:eastAsia="Times New Roman" w:hAnsi="Times New Roman"/>
                <w:color w:val="000000"/>
                <w:sz w:val="24"/>
                <w:lang w:val="ru-RU"/>
              </w:rPr>
              <w:t>конфигураций из частей прямой , окружности на нелинованной и клетчатой бумаге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144"/>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Практическая работа;</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144"/>
              <w:rPr>
                <w:lang w:val="ru-RU"/>
              </w:rPr>
            </w:pPr>
            <w:r w:rsidRPr="005756A5">
              <w:rPr>
                <w:rFonts w:ascii="Times New Roman" w:eastAsia="Times New Roman" w:hAnsi="Times New Roman"/>
                <w:color w:val="000000"/>
                <w:sz w:val="24"/>
                <w:lang w:val="ru-RU"/>
              </w:rPr>
              <w:t xml:space="preserve">Практическая </w:t>
            </w:r>
            <w:r w:rsidRPr="005756A5">
              <w:rPr>
                <w:lang w:val="ru-RU"/>
              </w:rPr>
              <w:br/>
            </w:r>
            <w:r w:rsidRPr="005756A5">
              <w:rPr>
                <w:rFonts w:ascii="Times New Roman" w:eastAsia="Times New Roman" w:hAnsi="Times New Roman"/>
                <w:color w:val="000000"/>
                <w:sz w:val="24"/>
                <w:lang w:val="ru-RU"/>
              </w:rPr>
              <w:t>работа«Построение узора из окружностей».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17.11.2022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pPr>
            <w:r w:rsidRPr="005756A5">
              <w:rPr>
                <w:rFonts w:ascii="Times New Roman" w:eastAsia="Times New Roman" w:hAnsi="Times New Roman"/>
                <w:color w:val="000000"/>
                <w:sz w:val="24"/>
                <w:lang w:val="ru-RU"/>
              </w:rPr>
              <w:t xml:space="preserve">Наглядные представления о фигурах на плоскости: угол. </w:t>
            </w:r>
            <w:r>
              <w:rPr>
                <w:rFonts w:ascii="Times New Roman" w:eastAsia="Times New Roman" w:hAnsi="Times New Roman"/>
                <w:color w:val="000000"/>
                <w:sz w:val="24"/>
              </w:rPr>
              <w:t>Угол.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18.11.2022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796"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144"/>
              <w:rPr>
                <w:lang w:val="ru-RU"/>
              </w:rPr>
            </w:pPr>
            <w:r w:rsidRPr="005756A5">
              <w:rPr>
                <w:rFonts w:ascii="Times New Roman" w:eastAsia="Times New Roman" w:hAnsi="Times New Roman"/>
                <w:color w:val="000000"/>
                <w:sz w:val="24"/>
                <w:lang w:val="ru-RU"/>
              </w:rPr>
              <w:t>Прямой, острый, тупой и развёрнутый углы.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21.11.2022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sidRPr="005756A5">
              <w:rPr>
                <w:rFonts w:ascii="Times New Roman" w:eastAsia="Times New Roman" w:hAnsi="Times New Roman"/>
                <w:color w:val="000000"/>
                <w:sz w:val="24"/>
                <w:lang w:val="ru-RU"/>
              </w:rPr>
              <w:t xml:space="preserve">Измерение и построение углов с помощью </w:t>
            </w:r>
            <w:r w:rsidRPr="005756A5">
              <w:rPr>
                <w:lang w:val="ru-RU"/>
              </w:rPr>
              <w:br/>
            </w:r>
            <w:r>
              <w:rPr>
                <w:rFonts w:ascii="Times New Roman" w:eastAsia="Times New Roman" w:hAnsi="Times New Roman"/>
                <w:color w:val="000000"/>
                <w:sz w:val="24"/>
              </w:rPr>
              <w:t>транспортира.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22.11.2022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sidRPr="005756A5">
              <w:rPr>
                <w:rFonts w:ascii="Times New Roman" w:eastAsia="Times New Roman" w:hAnsi="Times New Roman"/>
                <w:color w:val="000000"/>
                <w:sz w:val="24"/>
                <w:lang w:val="ru-RU"/>
              </w:rPr>
              <w:t xml:space="preserve">Измерение и построение углов с помощью </w:t>
            </w:r>
            <w:r w:rsidRPr="005756A5">
              <w:rPr>
                <w:lang w:val="ru-RU"/>
              </w:rPr>
              <w:br/>
            </w:r>
            <w:r>
              <w:rPr>
                <w:rFonts w:ascii="Times New Roman" w:eastAsia="Times New Roman" w:hAnsi="Times New Roman"/>
                <w:color w:val="000000"/>
                <w:sz w:val="24"/>
              </w:rPr>
              <w:t>транспортира.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23.11.2022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720"/>
            </w:pPr>
            <w:r>
              <w:rPr>
                <w:rFonts w:ascii="Times New Roman" w:eastAsia="Times New Roman" w:hAnsi="Times New Roman"/>
                <w:color w:val="000000"/>
                <w:sz w:val="24"/>
              </w:rPr>
              <w:t xml:space="preserve">Практическая </w:t>
            </w:r>
            <w:r>
              <w:br/>
            </w:r>
            <w:r>
              <w:rPr>
                <w:rFonts w:ascii="Times New Roman" w:eastAsia="Times New Roman" w:hAnsi="Times New Roman"/>
                <w:color w:val="000000"/>
                <w:sz w:val="24"/>
              </w:rPr>
              <w:t xml:space="preserve">работа«Построение углов»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24.11.2022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Доли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25.11.2022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144"/>
              <w:rPr>
                <w:lang w:val="ru-RU"/>
              </w:rPr>
            </w:pPr>
            <w:r w:rsidRPr="005756A5">
              <w:rPr>
                <w:rFonts w:ascii="Times New Roman" w:eastAsia="Times New Roman" w:hAnsi="Times New Roman"/>
                <w:color w:val="000000"/>
                <w:sz w:val="24"/>
                <w:lang w:val="ru-RU"/>
              </w:rPr>
              <w:t>Представление о дроби как способе записи части величины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28.11.2022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30" w:lineRule="auto"/>
              <w:ind w:left="72"/>
              <w:rPr>
                <w:lang w:val="ru-RU"/>
              </w:rPr>
            </w:pPr>
            <w:r w:rsidRPr="005756A5">
              <w:rPr>
                <w:rFonts w:ascii="Times New Roman" w:eastAsia="Times New Roman" w:hAnsi="Times New Roman"/>
                <w:color w:val="000000"/>
                <w:sz w:val="24"/>
                <w:lang w:val="ru-RU"/>
              </w:rPr>
              <w:t>Обыкновенные дроби.</w:t>
            </w:r>
          </w:p>
          <w:p w:rsidR="00F7124B" w:rsidRPr="005756A5" w:rsidRDefault="00606ADB">
            <w:pPr>
              <w:autoSpaceDE w:val="0"/>
              <w:autoSpaceDN w:val="0"/>
              <w:spacing w:before="70" w:after="0" w:line="262" w:lineRule="auto"/>
              <w:ind w:left="72"/>
              <w:rPr>
                <w:lang w:val="ru-RU"/>
              </w:rPr>
            </w:pPr>
            <w:r w:rsidRPr="005756A5">
              <w:rPr>
                <w:rFonts w:ascii="Times New Roman" w:eastAsia="Times New Roman" w:hAnsi="Times New Roman"/>
                <w:color w:val="000000"/>
                <w:sz w:val="24"/>
                <w:lang w:val="ru-RU"/>
              </w:rPr>
              <w:t xml:space="preserve">Практические задачи, </w:t>
            </w:r>
            <w:r w:rsidRPr="005756A5">
              <w:rPr>
                <w:lang w:val="ru-RU"/>
              </w:rPr>
              <w:br/>
            </w:r>
            <w:r w:rsidRPr="005756A5">
              <w:rPr>
                <w:rFonts w:ascii="Times New Roman" w:eastAsia="Times New Roman" w:hAnsi="Times New Roman"/>
                <w:color w:val="000000"/>
                <w:sz w:val="24"/>
                <w:lang w:val="ru-RU"/>
              </w:rPr>
              <w:t>содержащие доли и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29.11.2022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59.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30" w:lineRule="auto"/>
              <w:ind w:left="72"/>
              <w:rPr>
                <w:lang w:val="ru-RU"/>
              </w:rPr>
            </w:pPr>
            <w:r w:rsidRPr="005756A5">
              <w:rPr>
                <w:rFonts w:ascii="Times New Roman" w:eastAsia="Times New Roman" w:hAnsi="Times New Roman"/>
                <w:color w:val="000000"/>
                <w:sz w:val="24"/>
                <w:lang w:val="ru-RU"/>
              </w:rPr>
              <w:t>Обыкновенные дроби.</w:t>
            </w:r>
          </w:p>
          <w:p w:rsidR="00F7124B" w:rsidRPr="005756A5" w:rsidRDefault="00606ADB">
            <w:pPr>
              <w:autoSpaceDE w:val="0"/>
              <w:autoSpaceDN w:val="0"/>
              <w:spacing w:before="70" w:after="0" w:line="278" w:lineRule="auto"/>
              <w:ind w:left="72" w:right="432"/>
              <w:rPr>
                <w:lang w:val="ru-RU"/>
              </w:rPr>
            </w:pPr>
            <w:r w:rsidRPr="005756A5">
              <w:rPr>
                <w:rFonts w:ascii="Times New Roman" w:eastAsia="Times New Roman" w:hAnsi="Times New Roman"/>
                <w:color w:val="000000"/>
                <w:sz w:val="24"/>
                <w:lang w:val="ru-RU"/>
              </w:rPr>
              <w:t xml:space="preserve">Изображение </w:t>
            </w:r>
            <w:r w:rsidRPr="005756A5">
              <w:rPr>
                <w:lang w:val="ru-RU"/>
              </w:rPr>
              <w:br/>
            </w:r>
            <w:r w:rsidRPr="005756A5">
              <w:rPr>
                <w:rFonts w:ascii="Times New Roman" w:eastAsia="Times New Roman" w:hAnsi="Times New Roman"/>
                <w:color w:val="000000"/>
                <w:sz w:val="24"/>
                <w:lang w:val="ru-RU"/>
              </w:rPr>
              <w:t>обыкновенных дробей точками на числовой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30.11.2022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576"/>
            </w:pPr>
            <w:r>
              <w:rPr>
                <w:rFonts w:ascii="Times New Roman" w:eastAsia="Times New Roman" w:hAnsi="Times New Roman"/>
                <w:color w:val="000000"/>
                <w:sz w:val="24"/>
              </w:rPr>
              <w:t xml:space="preserve">Правильные и </w:t>
            </w:r>
            <w:r>
              <w:br/>
            </w:r>
            <w:r>
              <w:rPr>
                <w:rFonts w:ascii="Times New Roman" w:eastAsia="Times New Roman" w:hAnsi="Times New Roman"/>
                <w:color w:val="000000"/>
                <w:sz w:val="24"/>
              </w:rPr>
              <w:t>неправильные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01.12.2022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156" w:right="144" w:hanging="156"/>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576"/>
            </w:pPr>
            <w:r>
              <w:rPr>
                <w:rFonts w:ascii="Times New Roman" w:eastAsia="Times New Roman" w:hAnsi="Times New Roman"/>
                <w:color w:val="000000"/>
                <w:sz w:val="24"/>
              </w:rPr>
              <w:t xml:space="preserve">Правильные и </w:t>
            </w:r>
            <w:r>
              <w:br/>
            </w:r>
            <w:r>
              <w:rPr>
                <w:rFonts w:ascii="Times New Roman" w:eastAsia="Times New Roman" w:hAnsi="Times New Roman"/>
                <w:color w:val="000000"/>
                <w:sz w:val="24"/>
              </w:rPr>
              <w:t>неправильные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02.12.2022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05.12.2022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718"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Сокращение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06.12.2022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right="576"/>
              <w:jc w:val="center"/>
              <w:rPr>
                <w:lang w:val="ru-RU"/>
              </w:rPr>
            </w:pPr>
            <w:r w:rsidRPr="005756A5">
              <w:rPr>
                <w:rFonts w:ascii="Times New Roman" w:eastAsia="Times New Roman" w:hAnsi="Times New Roman"/>
                <w:color w:val="000000"/>
                <w:sz w:val="24"/>
                <w:lang w:val="ru-RU"/>
              </w:rPr>
              <w:t>Приведение дроби к новому знаменателю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07.12.2022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right="576"/>
              <w:jc w:val="center"/>
              <w:rPr>
                <w:lang w:val="ru-RU"/>
              </w:rPr>
            </w:pPr>
            <w:r w:rsidRPr="005756A5">
              <w:rPr>
                <w:rFonts w:ascii="Times New Roman" w:eastAsia="Times New Roman" w:hAnsi="Times New Roman"/>
                <w:color w:val="000000"/>
                <w:sz w:val="24"/>
                <w:lang w:val="ru-RU"/>
              </w:rPr>
              <w:t>Приведение дроби к новому знаменателю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08.12.2022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Сравнение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09.12.2022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Сравнение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12.12.2022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ight="864"/>
              <w:rPr>
                <w:lang w:val="ru-RU"/>
              </w:rPr>
            </w:pPr>
            <w:r w:rsidRPr="005756A5">
              <w:rPr>
                <w:rFonts w:ascii="Times New Roman" w:eastAsia="Times New Roman" w:hAnsi="Times New Roman"/>
                <w:color w:val="000000"/>
                <w:sz w:val="24"/>
                <w:lang w:val="ru-RU"/>
              </w:rPr>
              <w:t xml:space="preserve">Сравнение дробей. Решение задач с </w:t>
            </w:r>
            <w:r w:rsidRPr="005756A5">
              <w:rPr>
                <w:lang w:val="ru-RU"/>
              </w:rPr>
              <w:br/>
            </w:r>
            <w:r w:rsidRPr="005756A5">
              <w:rPr>
                <w:rFonts w:ascii="Times New Roman" w:eastAsia="Times New Roman" w:hAnsi="Times New Roman"/>
                <w:color w:val="000000"/>
                <w:sz w:val="24"/>
                <w:lang w:val="ru-RU"/>
              </w:rPr>
              <w:t xml:space="preserve">практическим </w:t>
            </w:r>
            <w:r w:rsidRPr="005756A5">
              <w:rPr>
                <w:lang w:val="ru-RU"/>
              </w:rPr>
              <w:br/>
            </w:r>
            <w:r w:rsidRPr="005756A5">
              <w:rPr>
                <w:rFonts w:ascii="Times New Roman" w:eastAsia="Times New Roman" w:hAnsi="Times New Roman"/>
                <w:color w:val="000000"/>
                <w:sz w:val="24"/>
                <w:lang w:val="ru-RU"/>
              </w:rPr>
              <w:t>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69.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8" w:lineRule="auto"/>
              <w:ind w:left="72" w:right="864"/>
              <w:rPr>
                <w:lang w:val="ru-RU"/>
              </w:rPr>
            </w:pPr>
            <w:r w:rsidRPr="005756A5">
              <w:rPr>
                <w:rFonts w:ascii="Times New Roman" w:eastAsia="Times New Roman" w:hAnsi="Times New Roman"/>
                <w:color w:val="000000"/>
                <w:sz w:val="24"/>
                <w:lang w:val="ru-RU"/>
              </w:rPr>
              <w:t xml:space="preserve">Сравнение дробей. Решение задач с </w:t>
            </w:r>
            <w:r w:rsidRPr="005756A5">
              <w:rPr>
                <w:lang w:val="ru-RU"/>
              </w:rPr>
              <w:br/>
            </w:r>
            <w:r w:rsidRPr="005756A5">
              <w:rPr>
                <w:rFonts w:ascii="Times New Roman" w:eastAsia="Times New Roman" w:hAnsi="Times New Roman"/>
                <w:color w:val="000000"/>
                <w:sz w:val="24"/>
                <w:lang w:val="ru-RU"/>
              </w:rPr>
              <w:t xml:space="preserve">практическим </w:t>
            </w:r>
            <w:r w:rsidRPr="005756A5">
              <w:rPr>
                <w:lang w:val="ru-RU"/>
              </w:rPr>
              <w:br/>
            </w:r>
            <w:r w:rsidRPr="005756A5">
              <w:rPr>
                <w:rFonts w:ascii="Times New Roman" w:eastAsia="Times New Roman" w:hAnsi="Times New Roman"/>
                <w:color w:val="000000"/>
                <w:sz w:val="24"/>
                <w:lang w:val="ru-RU"/>
              </w:rPr>
              <w:t>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ight="288"/>
              <w:rPr>
                <w:lang w:val="ru-RU"/>
              </w:rPr>
            </w:pPr>
            <w:r w:rsidRPr="005756A5">
              <w:rPr>
                <w:rFonts w:ascii="Times New Roman" w:eastAsia="Times New Roman" w:hAnsi="Times New Roman"/>
                <w:color w:val="000000"/>
                <w:sz w:val="24"/>
                <w:lang w:val="ru-RU"/>
              </w:rPr>
              <w:t xml:space="preserve">Сложение и вычитание обыкновенных дробей с одинаковыми </w:t>
            </w:r>
            <w:r w:rsidRPr="005756A5">
              <w:rPr>
                <w:lang w:val="ru-RU"/>
              </w:rPr>
              <w:br/>
            </w:r>
            <w:r w:rsidRPr="005756A5">
              <w:rPr>
                <w:rFonts w:ascii="Times New Roman" w:eastAsia="Times New Roman" w:hAnsi="Times New Roman"/>
                <w:color w:val="000000"/>
                <w:sz w:val="24"/>
                <w:lang w:val="ru-RU"/>
              </w:rPr>
              <w:t>знаменателями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15.12.2022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156" w:right="144" w:hanging="156"/>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144"/>
              <w:rPr>
                <w:lang w:val="ru-RU"/>
              </w:rPr>
            </w:pPr>
            <w:r w:rsidRPr="005756A5">
              <w:rPr>
                <w:rFonts w:ascii="Times New Roman" w:eastAsia="Times New Roman" w:hAnsi="Times New Roman"/>
                <w:color w:val="000000"/>
                <w:sz w:val="24"/>
                <w:lang w:val="ru-RU"/>
              </w:rPr>
              <w:t xml:space="preserve">Сложение и вычитание обыкновенных дробей с разными знаменателями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16.12.2022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156" w:hanging="156"/>
              <w:rPr>
                <w:lang w:val="ru-RU"/>
              </w:rPr>
            </w:pPr>
            <w:r w:rsidRPr="005756A5">
              <w:rPr>
                <w:rFonts w:ascii="Times New Roman" w:eastAsia="Times New Roman" w:hAnsi="Times New Roman"/>
                <w:color w:val="000000"/>
                <w:sz w:val="24"/>
                <w:lang w:val="ru-RU"/>
              </w:rPr>
              <w:t xml:space="preserve"> 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1900" w:h="16840"/>
          <w:pgMar w:top="284" w:right="650" w:bottom="370" w:left="666" w:header="720" w:footer="720" w:gutter="0"/>
          <w:cols w:space="720" w:equalWidth="0">
            <w:col w:w="1058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right="288"/>
              <w:jc w:val="center"/>
              <w:rPr>
                <w:lang w:val="ru-RU"/>
              </w:rPr>
            </w:pPr>
            <w:r w:rsidRPr="005756A5">
              <w:rPr>
                <w:rFonts w:ascii="Times New Roman" w:eastAsia="Times New Roman" w:hAnsi="Times New Roman"/>
                <w:color w:val="000000"/>
                <w:sz w:val="24"/>
                <w:lang w:val="ru-RU"/>
              </w:rPr>
              <w:t>Сложение и вычитание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19.12.2022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right="288"/>
              <w:jc w:val="center"/>
              <w:rPr>
                <w:lang w:val="ru-RU"/>
              </w:rPr>
            </w:pPr>
            <w:r w:rsidRPr="005756A5">
              <w:rPr>
                <w:rFonts w:ascii="Times New Roman" w:eastAsia="Times New Roman" w:hAnsi="Times New Roman"/>
                <w:color w:val="000000"/>
                <w:sz w:val="24"/>
                <w:lang w:val="ru-RU"/>
              </w:rPr>
              <w:t>Сложение и вычитание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20.12.2022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Контрольная работа №4</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21.12.2022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75.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62" w:lineRule="auto"/>
              <w:ind w:left="72" w:right="432"/>
              <w:rPr>
                <w:lang w:val="ru-RU"/>
              </w:rPr>
            </w:pPr>
            <w:r w:rsidRPr="005756A5">
              <w:rPr>
                <w:rFonts w:ascii="Times New Roman" w:eastAsia="Times New Roman" w:hAnsi="Times New Roman"/>
                <w:color w:val="000000"/>
                <w:sz w:val="24"/>
                <w:lang w:val="ru-RU"/>
              </w:rPr>
              <w:t>Работа над ошибками. Смешанная 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22.12.2022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144"/>
              <w:rPr>
                <w:lang w:val="ru-RU"/>
              </w:rPr>
            </w:pPr>
            <w:r w:rsidRPr="005756A5">
              <w:rPr>
                <w:rFonts w:ascii="Times New Roman" w:eastAsia="Times New Roman" w:hAnsi="Times New Roman"/>
                <w:color w:val="000000"/>
                <w:sz w:val="24"/>
                <w:lang w:val="ru-RU"/>
              </w:rPr>
              <w:t xml:space="preserve">Представление </w:t>
            </w:r>
            <w:r w:rsidRPr="005756A5">
              <w:rPr>
                <w:lang w:val="ru-RU"/>
              </w:rPr>
              <w:br/>
            </w:r>
            <w:r w:rsidRPr="005756A5">
              <w:rPr>
                <w:rFonts w:ascii="Times New Roman" w:eastAsia="Times New Roman" w:hAnsi="Times New Roman"/>
                <w:color w:val="000000"/>
                <w:sz w:val="24"/>
                <w:lang w:val="ru-RU"/>
              </w:rPr>
              <w:t>смешанной дроби в виде неправильной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23.12.2022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288"/>
              <w:rPr>
                <w:lang w:val="ru-RU"/>
              </w:rPr>
            </w:pPr>
            <w:r w:rsidRPr="005756A5">
              <w:rPr>
                <w:rFonts w:ascii="Times New Roman" w:eastAsia="Times New Roman" w:hAnsi="Times New Roman"/>
                <w:color w:val="000000"/>
                <w:sz w:val="24"/>
                <w:lang w:val="ru-RU"/>
              </w:rPr>
              <w:t>Выделение целой части числа из неправильной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26.12.2022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432"/>
            </w:pPr>
            <w:r>
              <w:rPr>
                <w:rFonts w:ascii="Times New Roman" w:eastAsia="Times New Roman" w:hAnsi="Times New Roman"/>
                <w:color w:val="000000"/>
                <w:sz w:val="24"/>
              </w:rPr>
              <w:t>Сложение смешанных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27.12.2022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79.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Вычитание смешанных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09.01.2023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80.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62" w:lineRule="auto"/>
              <w:ind w:left="72" w:right="144"/>
              <w:rPr>
                <w:lang w:val="ru-RU"/>
              </w:rPr>
            </w:pPr>
            <w:r w:rsidRPr="005756A5">
              <w:rPr>
                <w:rFonts w:ascii="Times New Roman" w:eastAsia="Times New Roman" w:hAnsi="Times New Roman"/>
                <w:color w:val="000000"/>
                <w:sz w:val="24"/>
                <w:lang w:val="ru-RU"/>
              </w:rPr>
              <w:t>Решение практических и прикладных задач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10.01.2023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288"/>
              <w:rPr>
                <w:lang w:val="ru-RU"/>
              </w:rPr>
            </w:pPr>
            <w:r w:rsidRPr="005756A5">
              <w:rPr>
                <w:rFonts w:ascii="Times New Roman" w:eastAsia="Times New Roman" w:hAnsi="Times New Roman"/>
                <w:color w:val="000000"/>
                <w:sz w:val="24"/>
                <w:lang w:val="ru-RU"/>
              </w:rPr>
              <w:t xml:space="preserve"> Умножение </w:t>
            </w:r>
            <w:r w:rsidRPr="005756A5">
              <w:rPr>
                <w:lang w:val="ru-RU"/>
              </w:rPr>
              <w:br/>
            </w:r>
            <w:r w:rsidRPr="005756A5">
              <w:rPr>
                <w:rFonts w:ascii="Times New Roman" w:eastAsia="Times New Roman" w:hAnsi="Times New Roman"/>
                <w:color w:val="000000"/>
                <w:sz w:val="24"/>
                <w:lang w:val="ru-RU"/>
              </w:rPr>
              <w:t>обыкновенной дроби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288"/>
              <w:rPr>
                <w:lang w:val="ru-RU"/>
              </w:rPr>
            </w:pPr>
            <w:r w:rsidRPr="005756A5">
              <w:rPr>
                <w:rFonts w:ascii="Times New Roman" w:eastAsia="Times New Roman" w:hAnsi="Times New Roman"/>
                <w:color w:val="000000"/>
                <w:sz w:val="24"/>
                <w:lang w:val="ru-RU"/>
              </w:rPr>
              <w:t xml:space="preserve"> Умножение </w:t>
            </w:r>
            <w:r w:rsidRPr="005756A5">
              <w:rPr>
                <w:lang w:val="ru-RU"/>
              </w:rPr>
              <w:br/>
            </w:r>
            <w:r w:rsidRPr="005756A5">
              <w:rPr>
                <w:rFonts w:ascii="Times New Roman" w:eastAsia="Times New Roman" w:hAnsi="Times New Roman"/>
                <w:color w:val="000000"/>
                <w:sz w:val="24"/>
                <w:lang w:val="ru-RU"/>
              </w:rPr>
              <w:t>обыкновенной дроби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12.01.2023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156" w:right="144" w:hanging="156"/>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432"/>
            </w:pPr>
            <w:r>
              <w:rPr>
                <w:rFonts w:ascii="Times New Roman" w:eastAsia="Times New Roman" w:hAnsi="Times New Roman"/>
                <w:color w:val="000000"/>
                <w:sz w:val="24"/>
              </w:rPr>
              <w:t xml:space="preserve">Умножение </w:t>
            </w:r>
            <w:r>
              <w:br/>
            </w:r>
            <w:r>
              <w:rPr>
                <w:rFonts w:ascii="Times New Roman" w:eastAsia="Times New Roman" w:hAnsi="Times New Roman"/>
                <w:color w:val="000000"/>
                <w:sz w:val="24"/>
              </w:rPr>
              <w:t>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640"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432"/>
            </w:pPr>
            <w:r>
              <w:rPr>
                <w:rFonts w:ascii="Times New Roman" w:eastAsia="Times New Roman" w:hAnsi="Times New Roman"/>
                <w:color w:val="000000"/>
                <w:sz w:val="24"/>
              </w:rPr>
              <w:t xml:space="preserve">Умножение </w:t>
            </w:r>
            <w:r>
              <w:br/>
            </w:r>
            <w:r>
              <w:rPr>
                <w:rFonts w:ascii="Times New Roman" w:eastAsia="Times New Roman" w:hAnsi="Times New Roman"/>
                <w:color w:val="000000"/>
                <w:sz w:val="24"/>
              </w:rPr>
              <w:t>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Взаимно обратные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17.01.2023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288"/>
              <w:rPr>
                <w:lang w:val="ru-RU"/>
              </w:rPr>
            </w:pPr>
            <w:r w:rsidRPr="005756A5">
              <w:rPr>
                <w:rFonts w:ascii="Times New Roman" w:eastAsia="Times New Roman" w:hAnsi="Times New Roman"/>
                <w:color w:val="000000"/>
                <w:sz w:val="24"/>
                <w:lang w:val="ru-RU"/>
              </w:rPr>
              <w:t>Деление обыкновенной дроби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18.01.2023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Деление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19.01.2023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Деление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20.01.2023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89.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Контрольная работа №5</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23.01.2023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30" w:lineRule="auto"/>
              <w:ind w:left="72"/>
              <w:rPr>
                <w:lang w:val="ru-RU"/>
              </w:rPr>
            </w:pPr>
            <w:r w:rsidRPr="005756A5">
              <w:rPr>
                <w:rFonts w:ascii="Times New Roman" w:eastAsia="Times New Roman" w:hAnsi="Times New Roman"/>
                <w:color w:val="000000"/>
                <w:sz w:val="24"/>
                <w:lang w:val="ru-RU"/>
              </w:rPr>
              <w:t>Работа над ошибками.</w:t>
            </w:r>
          </w:p>
          <w:p w:rsidR="00F7124B" w:rsidRPr="005756A5" w:rsidRDefault="00606ADB">
            <w:pPr>
              <w:autoSpaceDE w:val="0"/>
              <w:autoSpaceDN w:val="0"/>
              <w:spacing w:before="70" w:after="0"/>
              <w:ind w:left="72"/>
              <w:rPr>
                <w:lang w:val="ru-RU"/>
              </w:rPr>
            </w:pPr>
            <w:r w:rsidRPr="005756A5">
              <w:rPr>
                <w:rFonts w:ascii="Times New Roman" w:eastAsia="Times New Roman" w:hAnsi="Times New Roman"/>
                <w:color w:val="000000"/>
                <w:sz w:val="24"/>
                <w:lang w:val="ru-RU"/>
              </w:rPr>
              <w:t xml:space="preserve">Нахождение части целого. Решение текстовых задач на нахождение части </w:t>
            </w:r>
            <w:r w:rsidRPr="005756A5">
              <w:rPr>
                <w:lang w:val="ru-RU"/>
              </w:rPr>
              <w:br/>
            </w:r>
            <w:r w:rsidRPr="005756A5">
              <w:rPr>
                <w:rFonts w:ascii="Times New Roman" w:eastAsia="Times New Roman" w:hAnsi="Times New Roman"/>
                <w:color w:val="000000"/>
                <w:sz w:val="24"/>
                <w:lang w:val="ru-RU"/>
              </w:rPr>
              <w:t>целого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24.01.2023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30" w:lineRule="auto"/>
              <w:ind w:left="72"/>
              <w:rPr>
                <w:lang w:val="ru-RU"/>
              </w:rPr>
            </w:pPr>
            <w:r w:rsidRPr="005756A5">
              <w:rPr>
                <w:rFonts w:ascii="Times New Roman" w:eastAsia="Times New Roman" w:hAnsi="Times New Roman"/>
                <w:color w:val="000000"/>
                <w:sz w:val="24"/>
                <w:lang w:val="ru-RU"/>
              </w:rPr>
              <w:t>Работа над ошибками.</w:t>
            </w:r>
          </w:p>
          <w:p w:rsidR="00F7124B" w:rsidRPr="005756A5" w:rsidRDefault="00606ADB">
            <w:pPr>
              <w:autoSpaceDE w:val="0"/>
              <w:autoSpaceDN w:val="0"/>
              <w:spacing w:before="70" w:after="0"/>
              <w:ind w:left="72"/>
              <w:rPr>
                <w:lang w:val="ru-RU"/>
              </w:rPr>
            </w:pPr>
            <w:r w:rsidRPr="005756A5">
              <w:rPr>
                <w:rFonts w:ascii="Times New Roman" w:eastAsia="Times New Roman" w:hAnsi="Times New Roman"/>
                <w:color w:val="000000"/>
                <w:sz w:val="24"/>
                <w:lang w:val="ru-RU"/>
              </w:rPr>
              <w:t xml:space="preserve">Нахождение части целого. Решение текстовых задач на нахождение части </w:t>
            </w:r>
            <w:r w:rsidRPr="005756A5">
              <w:rPr>
                <w:lang w:val="ru-RU"/>
              </w:rPr>
              <w:br/>
            </w:r>
            <w:r w:rsidRPr="005756A5">
              <w:rPr>
                <w:rFonts w:ascii="Times New Roman" w:eastAsia="Times New Roman" w:hAnsi="Times New Roman"/>
                <w:color w:val="000000"/>
                <w:sz w:val="24"/>
                <w:lang w:val="ru-RU"/>
              </w:rPr>
              <w:t>целого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25.01.2023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Pr>
                <w:lang w:val="ru-RU"/>
              </w:rPr>
            </w:pPr>
            <w:r w:rsidRPr="005756A5">
              <w:rPr>
                <w:rFonts w:ascii="Times New Roman" w:eastAsia="Times New Roman" w:hAnsi="Times New Roman"/>
                <w:color w:val="000000"/>
                <w:sz w:val="24"/>
                <w:lang w:val="ru-RU"/>
              </w:rPr>
              <w:t xml:space="preserve">Нахождение целого по его части. Решение текстовых задач на нахождение </w:t>
            </w:r>
            <w:r w:rsidRPr="005756A5">
              <w:rPr>
                <w:lang w:val="ru-RU"/>
              </w:rPr>
              <w:br/>
            </w:r>
            <w:r w:rsidRPr="005756A5">
              <w:rPr>
                <w:rFonts w:ascii="Times New Roman" w:eastAsia="Times New Roman" w:hAnsi="Times New Roman"/>
                <w:color w:val="000000"/>
                <w:sz w:val="24"/>
                <w:lang w:val="ru-RU"/>
              </w:rPr>
              <w:t>целого по его части.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26.01.2023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156" w:right="144" w:hanging="156"/>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872"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72"/>
              <w:rPr>
                <w:lang w:val="ru-RU"/>
              </w:rPr>
            </w:pPr>
            <w:r w:rsidRPr="005756A5">
              <w:rPr>
                <w:rFonts w:ascii="Times New Roman" w:eastAsia="Times New Roman" w:hAnsi="Times New Roman"/>
                <w:color w:val="000000"/>
                <w:sz w:val="24"/>
                <w:lang w:val="ru-RU"/>
              </w:rPr>
              <w:t xml:space="preserve">Нахождение целого по его части. Решение текстовых задач на нахождение </w:t>
            </w:r>
            <w:r w:rsidRPr="005756A5">
              <w:rPr>
                <w:lang w:val="ru-RU"/>
              </w:rPr>
              <w:br/>
            </w:r>
            <w:r w:rsidRPr="005756A5">
              <w:rPr>
                <w:rFonts w:ascii="Times New Roman" w:eastAsia="Times New Roman" w:hAnsi="Times New Roman"/>
                <w:color w:val="000000"/>
                <w:sz w:val="24"/>
                <w:lang w:val="ru-RU"/>
              </w:rPr>
              <w:t>целого по его части.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27.01.2023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144"/>
              <w:rPr>
                <w:lang w:val="ru-RU"/>
              </w:rPr>
            </w:pPr>
            <w:r w:rsidRPr="005756A5">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30.01.2023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95.</w:t>
            </w:r>
          </w:p>
        </w:tc>
        <w:tc>
          <w:tcPr>
            <w:tcW w:w="289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720"/>
            </w:pPr>
            <w:r>
              <w:rPr>
                <w:rFonts w:ascii="Times New Roman" w:eastAsia="Times New Roman" w:hAnsi="Times New Roman"/>
                <w:color w:val="000000"/>
                <w:sz w:val="24"/>
              </w:rPr>
              <w:t>Основные задачи на дроби</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31.01.2023</w:t>
            </w:r>
          </w:p>
        </w:tc>
        <w:tc>
          <w:tcPr>
            <w:tcW w:w="182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96.</w:t>
            </w:r>
          </w:p>
        </w:tc>
        <w:tc>
          <w:tcPr>
            <w:tcW w:w="289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62" w:lineRule="auto"/>
              <w:ind w:left="72" w:right="144"/>
              <w:rPr>
                <w:lang w:val="ru-RU"/>
              </w:rPr>
            </w:pPr>
            <w:r w:rsidRPr="005756A5">
              <w:rPr>
                <w:rFonts w:ascii="Times New Roman" w:eastAsia="Times New Roman" w:hAnsi="Times New Roman"/>
                <w:color w:val="000000"/>
                <w:sz w:val="24"/>
                <w:lang w:val="ru-RU"/>
              </w:rPr>
              <w:t>Решение основных задач на дроби</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01.02.2023</w:t>
            </w:r>
          </w:p>
        </w:tc>
        <w:tc>
          <w:tcPr>
            <w:tcW w:w="182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144"/>
              <w:rPr>
                <w:lang w:val="ru-RU"/>
              </w:rPr>
            </w:pPr>
            <w:r w:rsidRPr="005756A5">
              <w:rPr>
                <w:rFonts w:ascii="Times New Roman" w:eastAsia="Times New Roman" w:hAnsi="Times New Roman"/>
                <w:color w:val="000000"/>
                <w:sz w:val="24"/>
                <w:lang w:val="ru-RU"/>
              </w:rPr>
              <w:t>Решение основных задач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02.02.2023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144"/>
              <w:rPr>
                <w:lang w:val="ru-RU"/>
              </w:rPr>
            </w:pPr>
            <w:r w:rsidRPr="005756A5">
              <w:rPr>
                <w:rFonts w:ascii="Times New Roman" w:eastAsia="Times New Roman" w:hAnsi="Times New Roman"/>
                <w:color w:val="000000"/>
                <w:sz w:val="24"/>
                <w:lang w:val="ru-RU"/>
              </w:rPr>
              <w:t>Решение основных задач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03.02.2023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144"/>
              <w:rPr>
                <w:lang w:val="ru-RU"/>
              </w:rPr>
            </w:pPr>
            <w:r w:rsidRPr="005756A5">
              <w:rPr>
                <w:rFonts w:ascii="Times New Roman" w:eastAsia="Times New Roman" w:hAnsi="Times New Roman"/>
                <w:color w:val="000000"/>
                <w:sz w:val="24"/>
                <w:lang w:val="ru-RU"/>
              </w:rPr>
              <w:t>Решение основных задач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06.02.2023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8" w:lineRule="auto"/>
              <w:ind w:left="576" w:right="288" w:hanging="576"/>
              <w:rPr>
                <w:lang w:val="ru-RU"/>
              </w:rPr>
            </w:pPr>
            <w:r w:rsidRPr="005756A5">
              <w:rPr>
                <w:rFonts w:ascii="Times New Roman" w:eastAsia="Times New Roman" w:hAnsi="Times New Roman"/>
                <w:color w:val="000000"/>
                <w:sz w:val="24"/>
                <w:lang w:val="ru-RU"/>
              </w:rPr>
              <w:t xml:space="preserve">100. Применение букв для записи математических выражений и </w:t>
            </w:r>
            <w:r w:rsidRPr="005756A5">
              <w:rPr>
                <w:lang w:val="ru-RU"/>
              </w:rPr>
              <w:br/>
            </w:r>
            <w:r w:rsidRPr="005756A5">
              <w:rPr>
                <w:rFonts w:ascii="Times New Roman" w:eastAsia="Times New Roman" w:hAnsi="Times New Roman"/>
                <w:color w:val="000000"/>
                <w:sz w:val="24"/>
                <w:lang w:val="ru-RU"/>
              </w:rPr>
              <w:t>предложений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07.02.2023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101.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576" w:right="288" w:hanging="576"/>
              <w:rPr>
                <w:lang w:val="ru-RU"/>
              </w:rPr>
            </w:pPr>
            <w:r w:rsidRPr="005756A5">
              <w:rPr>
                <w:rFonts w:ascii="Times New Roman" w:eastAsia="Times New Roman" w:hAnsi="Times New Roman"/>
                <w:color w:val="000000"/>
                <w:sz w:val="24"/>
                <w:lang w:val="ru-RU"/>
              </w:rPr>
              <w:t xml:space="preserve">101. Применение букв для записи математических выражений и </w:t>
            </w:r>
            <w:r w:rsidRPr="005756A5">
              <w:rPr>
                <w:lang w:val="ru-RU"/>
              </w:rPr>
              <w:br/>
            </w:r>
            <w:r w:rsidRPr="005756A5">
              <w:rPr>
                <w:rFonts w:ascii="Times New Roman" w:eastAsia="Times New Roman" w:hAnsi="Times New Roman"/>
                <w:color w:val="000000"/>
                <w:sz w:val="24"/>
                <w:lang w:val="ru-RU"/>
              </w:rPr>
              <w:t>предложений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08.02.2023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156" w:right="144" w:hanging="156"/>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102.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156" w:right="144" w:hanging="156"/>
              <w:rPr>
                <w:lang w:val="ru-RU"/>
              </w:rPr>
            </w:pPr>
            <w:r w:rsidRPr="005756A5">
              <w:rPr>
                <w:rFonts w:ascii="Times New Roman" w:eastAsia="Times New Roman" w:hAnsi="Times New Roman"/>
                <w:color w:val="000000"/>
                <w:sz w:val="24"/>
                <w:lang w:val="ru-RU"/>
              </w:rPr>
              <w:t xml:space="preserve"> Числовые и буквенные выражения, содержащие обыкновенные дроби.</w:t>
            </w:r>
          </w:p>
          <w:p w:rsidR="00F7124B" w:rsidRDefault="00606ADB">
            <w:pPr>
              <w:autoSpaceDE w:val="0"/>
              <w:autoSpaceDN w:val="0"/>
              <w:spacing w:before="70" w:after="0" w:line="230" w:lineRule="auto"/>
              <w:ind w:left="72"/>
            </w:pPr>
            <w:r>
              <w:rPr>
                <w:rFonts w:ascii="Times New Roman" w:eastAsia="Times New Roman" w:hAnsi="Times New Roman"/>
                <w:color w:val="000000"/>
                <w:sz w:val="24"/>
              </w:rPr>
              <w:t>Упрощение выражений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09.02.2023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156" w:hanging="156"/>
              <w:rPr>
                <w:lang w:val="ru-RU"/>
              </w:rPr>
            </w:pPr>
            <w:r w:rsidRPr="005756A5">
              <w:rPr>
                <w:rFonts w:ascii="Times New Roman" w:eastAsia="Times New Roman" w:hAnsi="Times New Roman"/>
                <w:color w:val="000000"/>
                <w:sz w:val="24"/>
                <w:lang w:val="ru-RU"/>
              </w:rPr>
              <w:t xml:space="preserve"> 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1900" w:h="16840"/>
          <w:pgMar w:top="284" w:right="650" w:bottom="460" w:left="666" w:header="720" w:footer="720" w:gutter="0"/>
          <w:cols w:space="720" w:equalWidth="0">
            <w:col w:w="1058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103.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pPr>
            <w:r>
              <w:rPr>
                <w:rFonts w:ascii="Times New Roman" w:eastAsia="Times New Roman" w:hAnsi="Times New Roman"/>
                <w:color w:val="000000"/>
                <w:sz w:val="24"/>
              </w:rPr>
              <w:t xml:space="preserve">103. Контрольная работа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104.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81" w:lineRule="auto"/>
              <w:ind w:left="576" w:hanging="576"/>
            </w:pPr>
            <w:r w:rsidRPr="005756A5">
              <w:rPr>
                <w:rFonts w:ascii="Times New Roman" w:eastAsia="Times New Roman" w:hAnsi="Times New Roman"/>
                <w:color w:val="000000"/>
                <w:sz w:val="24"/>
                <w:lang w:val="ru-RU"/>
              </w:rPr>
              <w:t xml:space="preserve">104. Работа над ошибками. </w:t>
            </w:r>
            <w:r w:rsidRPr="005756A5">
              <w:rPr>
                <w:lang w:val="ru-RU"/>
              </w:rPr>
              <w:br/>
            </w:r>
            <w:r w:rsidRPr="005756A5">
              <w:rPr>
                <w:rFonts w:ascii="Times New Roman" w:eastAsia="Times New Roman" w:hAnsi="Times New Roman"/>
                <w:color w:val="000000"/>
                <w:sz w:val="24"/>
                <w:lang w:val="ru-RU"/>
              </w:rPr>
              <w:t xml:space="preserve">Наглядные представления о фигурах на плоскости: многоугольник. </w:t>
            </w:r>
            <w:r>
              <w:rPr>
                <w:rFonts w:ascii="Times New Roman" w:eastAsia="Times New Roman" w:hAnsi="Times New Roman"/>
                <w:color w:val="000000"/>
                <w:sz w:val="24"/>
              </w:rPr>
              <w:t xml:space="preserve">Равенство фигур. Периметр </w:t>
            </w:r>
            <w:r>
              <w:br/>
            </w:r>
            <w:r>
              <w:rPr>
                <w:rFonts w:ascii="Times New Roman" w:eastAsia="Times New Roman" w:hAnsi="Times New Roman"/>
                <w:color w:val="000000"/>
                <w:sz w:val="24"/>
              </w:rPr>
              <w:t>многоугольника.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105.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6" w:lineRule="auto"/>
              <w:ind w:left="156" w:hanging="156"/>
              <w:rPr>
                <w:lang w:val="ru-RU"/>
              </w:rPr>
            </w:pPr>
            <w:r w:rsidRPr="005756A5">
              <w:rPr>
                <w:rFonts w:ascii="Times New Roman" w:eastAsia="Times New Roman" w:hAnsi="Times New Roman"/>
                <w:color w:val="000000"/>
                <w:sz w:val="24"/>
                <w:lang w:val="ru-RU"/>
              </w:rPr>
              <w:t xml:space="preserve">  Наглядные </w:t>
            </w:r>
            <w:r w:rsidRPr="005756A5">
              <w:rPr>
                <w:lang w:val="ru-RU"/>
              </w:rPr>
              <w:br/>
            </w:r>
            <w:r w:rsidRPr="005756A5">
              <w:rPr>
                <w:rFonts w:ascii="Times New Roman" w:eastAsia="Times New Roman" w:hAnsi="Times New Roman"/>
                <w:color w:val="000000"/>
                <w:sz w:val="24"/>
                <w:lang w:val="ru-RU"/>
              </w:rPr>
              <w:t xml:space="preserve">представления о фигурах на плоскости: </w:t>
            </w:r>
            <w:r w:rsidRPr="005756A5">
              <w:rPr>
                <w:lang w:val="ru-RU"/>
              </w:rPr>
              <w:br/>
            </w:r>
            <w:r w:rsidRPr="005756A5">
              <w:rPr>
                <w:rFonts w:ascii="Times New Roman" w:eastAsia="Times New Roman" w:hAnsi="Times New Roman"/>
                <w:color w:val="000000"/>
                <w:sz w:val="24"/>
                <w:lang w:val="ru-RU"/>
              </w:rPr>
              <w:t xml:space="preserve">четырехугольник, </w:t>
            </w:r>
            <w:r w:rsidRPr="005756A5">
              <w:rPr>
                <w:lang w:val="ru-RU"/>
              </w:rPr>
              <w:br/>
            </w:r>
            <w:r w:rsidRPr="005756A5">
              <w:rPr>
                <w:rFonts w:ascii="Times New Roman" w:eastAsia="Times New Roman" w:hAnsi="Times New Roman"/>
                <w:color w:val="000000"/>
                <w:sz w:val="24"/>
                <w:lang w:val="ru-RU"/>
              </w:rPr>
              <w:t xml:space="preserve">прямоугольник, квадрат. Прямоугольник , квадрат. Изображение фигур, в том числе на клетчатой </w:t>
            </w:r>
            <w:r w:rsidRPr="005756A5">
              <w:rPr>
                <w:lang w:val="ru-RU"/>
              </w:rPr>
              <w:br/>
            </w:r>
            <w:r w:rsidRPr="005756A5">
              <w:rPr>
                <w:rFonts w:ascii="Times New Roman" w:eastAsia="Times New Roman" w:hAnsi="Times New Roman"/>
                <w:color w:val="000000"/>
                <w:sz w:val="24"/>
                <w:lang w:val="ru-RU"/>
              </w:rPr>
              <w:t>бумаге.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144"/>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Практическая работа;</w:t>
            </w:r>
          </w:p>
        </w:tc>
      </w:tr>
      <w:tr w:rsidR="00F7124B">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144"/>
              <w:rPr>
                <w:lang w:val="ru-RU"/>
              </w:rPr>
            </w:pPr>
            <w:r w:rsidRPr="005756A5">
              <w:rPr>
                <w:rFonts w:ascii="Times New Roman" w:eastAsia="Times New Roman" w:hAnsi="Times New Roman"/>
                <w:color w:val="000000"/>
                <w:sz w:val="24"/>
                <w:lang w:val="ru-RU"/>
              </w:rPr>
              <w:t xml:space="preserve">Прямоугольник , квадрат. Использование свойств сторон и углов </w:t>
            </w:r>
            <w:r w:rsidRPr="005756A5">
              <w:rPr>
                <w:lang w:val="ru-RU"/>
              </w:rPr>
              <w:br/>
            </w:r>
            <w:r w:rsidRPr="005756A5">
              <w:rPr>
                <w:rFonts w:ascii="Times New Roman" w:eastAsia="Times New Roman" w:hAnsi="Times New Roman"/>
                <w:color w:val="000000"/>
                <w:sz w:val="24"/>
                <w:lang w:val="ru-RU"/>
              </w:rPr>
              <w:t xml:space="preserve">прямоугольника, </w:t>
            </w:r>
            <w:r w:rsidRPr="005756A5">
              <w:rPr>
                <w:lang w:val="ru-RU"/>
              </w:rPr>
              <w:br/>
            </w:r>
            <w:r w:rsidRPr="005756A5">
              <w:rPr>
                <w:rFonts w:ascii="Times New Roman" w:eastAsia="Times New Roman" w:hAnsi="Times New Roman"/>
                <w:color w:val="000000"/>
                <w:sz w:val="24"/>
                <w:lang w:val="ru-RU"/>
              </w:rPr>
              <w:t>квадрата.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107.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576" w:right="144" w:hanging="576"/>
              <w:rPr>
                <w:lang w:val="ru-RU"/>
              </w:rPr>
            </w:pPr>
            <w:r w:rsidRPr="005756A5">
              <w:rPr>
                <w:rFonts w:ascii="Times New Roman" w:eastAsia="Times New Roman" w:hAnsi="Times New Roman"/>
                <w:color w:val="000000"/>
                <w:sz w:val="24"/>
                <w:lang w:val="ru-RU"/>
              </w:rPr>
              <w:t>107.  Практическая работа</w:t>
            </w:r>
            <w:r w:rsidRPr="005756A5">
              <w:rPr>
                <w:lang w:val="ru-RU"/>
              </w:rPr>
              <w:br/>
            </w:r>
            <w:r w:rsidRPr="005756A5">
              <w:rPr>
                <w:rFonts w:ascii="Times New Roman" w:eastAsia="Times New Roman" w:hAnsi="Times New Roman"/>
                <w:color w:val="000000"/>
                <w:sz w:val="24"/>
                <w:lang w:val="ru-RU"/>
              </w:rPr>
              <w:t xml:space="preserve">«Построение </w:t>
            </w:r>
            <w:r w:rsidRPr="005756A5">
              <w:rPr>
                <w:lang w:val="ru-RU"/>
              </w:rPr>
              <w:br/>
            </w:r>
            <w:r w:rsidRPr="005756A5">
              <w:rPr>
                <w:rFonts w:ascii="Times New Roman" w:eastAsia="Times New Roman" w:hAnsi="Times New Roman"/>
                <w:color w:val="000000"/>
                <w:sz w:val="24"/>
                <w:lang w:val="ru-RU"/>
              </w:rPr>
              <w:t xml:space="preserve">прямоугольника с </w:t>
            </w:r>
            <w:r w:rsidRPr="005756A5">
              <w:rPr>
                <w:lang w:val="ru-RU"/>
              </w:rPr>
              <w:br/>
            </w:r>
            <w:r w:rsidRPr="005756A5">
              <w:rPr>
                <w:rFonts w:ascii="Times New Roman" w:eastAsia="Times New Roman" w:hAnsi="Times New Roman"/>
                <w:color w:val="000000"/>
                <w:sz w:val="24"/>
                <w:lang w:val="ru-RU"/>
              </w:rPr>
              <w:t>заданными сторонами на нелинованной бумаге».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F7124B">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8" w:lineRule="auto"/>
              <w:ind w:left="72"/>
            </w:pPr>
            <w:r w:rsidRPr="005756A5">
              <w:rPr>
                <w:rFonts w:ascii="Times New Roman" w:eastAsia="Times New Roman" w:hAnsi="Times New Roman"/>
                <w:color w:val="000000"/>
                <w:sz w:val="24"/>
                <w:lang w:val="ru-RU"/>
              </w:rPr>
              <w:t xml:space="preserve">Наглядные представления о фигурах на плоскости: треугольник. </w:t>
            </w:r>
            <w:r>
              <w:rPr>
                <w:rFonts w:ascii="Times New Roman" w:eastAsia="Times New Roman" w:hAnsi="Times New Roman"/>
                <w:color w:val="000000"/>
                <w:sz w:val="24"/>
              </w:rPr>
              <w:t xml:space="preserve">Периметр </w:t>
            </w:r>
            <w:r>
              <w:br/>
            </w:r>
            <w:r>
              <w:rPr>
                <w:rFonts w:ascii="Times New Roman" w:eastAsia="Times New Roman" w:hAnsi="Times New Roman"/>
                <w:color w:val="000000"/>
                <w:sz w:val="24"/>
              </w:rPr>
              <w:t>треугольника.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17.02.2023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ind w:left="576" w:right="576" w:hanging="576"/>
            </w:pPr>
            <w:r w:rsidRPr="005756A5">
              <w:rPr>
                <w:rFonts w:ascii="Times New Roman" w:eastAsia="Times New Roman" w:hAnsi="Times New Roman"/>
                <w:color w:val="000000"/>
                <w:sz w:val="24"/>
                <w:lang w:val="ru-RU"/>
              </w:rPr>
              <w:t xml:space="preserve">109. Площадь и периметр прямоугольника и </w:t>
            </w:r>
            <w:r w:rsidRPr="005756A5">
              <w:rPr>
                <w:lang w:val="ru-RU"/>
              </w:rPr>
              <w:br/>
            </w:r>
            <w:r w:rsidRPr="005756A5">
              <w:rPr>
                <w:rFonts w:ascii="Times New Roman" w:eastAsia="Times New Roman" w:hAnsi="Times New Roman"/>
                <w:color w:val="000000"/>
                <w:sz w:val="24"/>
                <w:lang w:val="ru-RU"/>
              </w:rPr>
              <w:t xml:space="preserve">квадрата. </w:t>
            </w:r>
            <w:r>
              <w:rPr>
                <w:rFonts w:ascii="Times New Roman" w:eastAsia="Times New Roman" w:hAnsi="Times New Roman"/>
                <w:color w:val="000000"/>
                <w:sz w:val="24"/>
              </w:rPr>
              <w:t>Единицы измерения площади.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20.02.2023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288"/>
              <w:rPr>
                <w:lang w:val="ru-RU"/>
              </w:rPr>
            </w:pPr>
            <w:r w:rsidRPr="005756A5">
              <w:rPr>
                <w:rFonts w:ascii="Times New Roman" w:eastAsia="Times New Roman" w:hAnsi="Times New Roman"/>
                <w:color w:val="000000"/>
                <w:sz w:val="24"/>
                <w:lang w:val="ru-RU"/>
              </w:rPr>
              <w:t xml:space="preserve">Площади </w:t>
            </w:r>
            <w:r w:rsidRPr="005756A5">
              <w:rPr>
                <w:lang w:val="ru-RU"/>
              </w:rPr>
              <w:br/>
            </w:r>
            <w:r w:rsidRPr="005756A5">
              <w:rPr>
                <w:rFonts w:ascii="Times New Roman" w:eastAsia="Times New Roman" w:hAnsi="Times New Roman"/>
                <w:color w:val="000000"/>
                <w:sz w:val="24"/>
                <w:lang w:val="ru-RU"/>
              </w:rPr>
              <w:t xml:space="preserve">многоугольников, </w:t>
            </w:r>
            <w:r w:rsidRPr="005756A5">
              <w:rPr>
                <w:lang w:val="ru-RU"/>
              </w:rPr>
              <w:br/>
            </w:r>
            <w:r w:rsidRPr="005756A5">
              <w:rPr>
                <w:rFonts w:ascii="Times New Roman" w:eastAsia="Times New Roman" w:hAnsi="Times New Roman"/>
                <w:color w:val="000000"/>
                <w:sz w:val="24"/>
                <w:lang w:val="ru-RU"/>
              </w:rPr>
              <w:t xml:space="preserve">составленных  из </w:t>
            </w:r>
            <w:r w:rsidRPr="005756A5">
              <w:rPr>
                <w:lang w:val="ru-RU"/>
              </w:rPr>
              <w:br/>
            </w:r>
            <w:r w:rsidRPr="005756A5">
              <w:rPr>
                <w:rFonts w:ascii="Times New Roman" w:eastAsia="Times New Roman" w:hAnsi="Times New Roman"/>
                <w:color w:val="000000"/>
                <w:sz w:val="24"/>
                <w:lang w:val="ru-RU"/>
              </w:rPr>
              <w:t xml:space="preserve">прямоугольников, в том числе фигур, </w:t>
            </w:r>
            <w:r w:rsidRPr="005756A5">
              <w:rPr>
                <w:lang w:val="ru-RU"/>
              </w:rPr>
              <w:br/>
            </w:r>
            <w:r w:rsidRPr="005756A5">
              <w:rPr>
                <w:rFonts w:ascii="Times New Roman" w:eastAsia="Times New Roman" w:hAnsi="Times New Roman"/>
                <w:color w:val="000000"/>
                <w:sz w:val="24"/>
                <w:lang w:val="ru-RU"/>
              </w:rPr>
              <w:t xml:space="preserve">изображенных на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21.02.2023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1900" w:h="16840"/>
          <w:pgMar w:top="284" w:right="650" w:bottom="448" w:left="666" w:header="720" w:footer="720" w:gutter="0"/>
          <w:cols w:space="720" w:equalWidth="0">
            <w:col w:w="1058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111.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right="1008" w:hanging="576"/>
              <w:rPr>
                <w:lang w:val="ru-RU"/>
              </w:rPr>
            </w:pPr>
            <w:r w:rsidRPr="005756A5">
              <w:rPr>
                <w:rFonts w:ascii="Times New Roman" w:eastAsia="Times New Roman" w:hAnsi="Times New Roman"/>
                <w:color w:val="000000"/>
                <w:sz w:val="24"/>
                <w:lang w:val="ru-RU"/>
              </w:rPr>
              <w:t>111. Площадь фигур, изображенных на клетчатой бумаге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22.02.2023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112.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156" w:hanging="156"/>
              <w:rPr>
                <w:lang w:val="ru-RU"/>
              </w:rPr>
            </w:pPr>
            <w:r w:rsidRPr="005756A5">
              <w:rPr>
                <w:rFonts w:ascii="Times New Roman" w:eastAsia="Times New Roman" w:hAnsi="Times New Roman"/>
                <w:color w:val="000000"/>
                <w:sz w:val="24"/>
                <w:lang w:val="ru-RU"/>
              </w:rPr>
              <w:t xml:space="preserve"> Решение практических </w:t>
            </w:r>
            <w:r w:rsidRPr="005756A5">
              <w:rPr>
                <w:lang w:val="ru-RU"/>
              </w:rPr>
              <w:br/>
            </w:r>
            <w:r w:rsidRPr="005756A5">
              <w:rPr>
                <w:rFonts w:ascii="Times New Roman" w:eastAsia="Times New Roman" w:hAnsi="Times New Roman"/>
                <w:color w:val="000000"/>
                <w:sz w:val="24"/>
                <w:lang w:val="ru-RU"/>
              </w:rPr>
              <w:t xml:space="preserve">задач на нахождение </w:t>
            </w:r>
            <w:r w:rsidRPr="005756A5">
              <w:rPr>
                <w:lang w:val="ru-RU"/>
              </w:rPr>
              <w:br/>
            </w:r>
            <w:r w:rsidRPr="005756A5">
              <w:rPr>
                <w:rFonts w:ascii="Times New Roman" w:eastAsia="Times New Roman" w:hAnsi="Times New Roman"/>
                <w:color w:val="000000"/>
                <w:sz w:val="24"/>
                <w:lang w:val="ru-RU"/>
              </w:rPr>
              <w:t xml:space="preserve">площади прямоугольника, квадрата, периметра </w:t>
            </w:r>
            <w:r w:rsidRPr="005756A5">
              <w:rPr>
                <w:lang w:val="ru-RU"/>
              </w:rPr>
              <w:br/>
            </w:r>
            <w:r w:rsidRPr="005756A5">
              <w:rPr>
                <w:rFonts w:ascii="Times New Roman" w:eastAsia="Times New Roman" w:hAnsi="Times New Roman"/>
                <w:color w:val="000000"/>
                <w:sz w:val="24"/>
                <w:lang w:val="ru-RU"/>
              </w:rPr>
              <w:t>многоугольника.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23.02.2023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144"/>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Практическая работа;</w:t>
            </w:r>
          </w:p>
        </w:tc>
      </w:tr>
      <w:tr w:rsidR="00F7124B">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113. </w:t>
            </w:r>
          </w:p>
        </w:tc>
        <w:tc>
          <w:tcPr>
            <w:tcW w:w="289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pPr>
            <w:r>
              <w:rPr>
                <w:rFonts w:ascii="Times New Roman" w:eastAsia="Times New Roman" w:hAnsi="Times New Roman"/>
                <w:color w:val="000000"/>
                <w:sz w:val="24"/>
              </w:rPr>
              <w:t xml:space="preserve"> Контрольная работа №7</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24.02.2023</w:t>
            </w:r>
          </w:p>
        </w:tc>
        <w:tc>
          <w:tcPr>
            <w:tcW w:w="182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1166"/>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 xml:space="preserve">114. </w:t>
            </w:r>
          </w:p>
        </w:tc>
        <w:tc>
          <w:tcPr>
            <w:tcW w:w="289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tabs>
                <w:tab w:val="left" w:pos="576"/>
                <w:tab w:val="left" w:pos="1116"/>
              </w:tabs>
              <w:autoSpaceDE w:val="0"/>
              <w:autoSpaceDN w:val="0"/>
              <w:spacing w:before="100" w:after="0" w:line="271" w:lineRule="auto"/>
              <w:ind w:right="288"/>
              <w:rPr>
                <w:lang w:val="ru-RU"/>
              </w:rPr>
            </w:pPr>
            <w:r w:rsidRPr="005756A5">
              <w:rPr>
                <w:rFonts w:ascii="Times New Roman" w:eastAsia="Times New Roman" w:hAnsi="Times New Roman"/>
                <w:color w:val="000000"/>
                <w:sz w:val="24"/>
                <w:lang w:val="ru-RU"/>
              </w:rPr>
              <w:t>114. Работа над ошибками.</w:t>
            </w:r>
            <w:r w:rsidRPr="005756A5">
              <w:rPr>
                <w:lang w:val="ru-RU"/>
              </w:rPr>
              <w:tab/>
            </w:r>
            <w:r w:rsidRPr="005756A5">
              <w:rPr>
                <w:rFonts w:ascii="Times New Roman" w:eastAsia="Times New Roman" w:hAnsi="Times New Roman"/>
                <w:color w:val="000000"/>
                <w:sz w:val="24"/>
                <w:lang w:val="ru-RU"/>
              </w:rPr>
              <w:t xml:space="preserve"> Десятичная запись </w:t>
            </w:r>
            <w:r w:rsidRPr="005756A5">
              <w:rPr>
                <w:lang w:val="ru-RU"/>
              </w:rPr>
              <w:tab/>
            </w:r>
            <w:r w:rsidRPr="005756A5">
              <w:rPr>
                <w:rFonts w:ascii="Times New Roman" w:eastAsia="Times New Roman" w:hAnsi="Times New Roman"/>
                <w:color w:val="000000"/>
                <w:sz w:val="24"/>
                <w:lang w:val="ru-RU"/>
              </w:rPr>
              <w:t>дробей.</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27.02.2023</w:t>
            </w:r>
          </w:p>
        </w:tc>
        <w:tc>
          <w:tcPr>
            <w:tcW w:w="182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576"/>
              </w:tabs>
              <w:autoSpaceDE w:val="0"/>
              <w:autoSpaceDN w:val="0"/>
              <w:spacing w:before="98" w:after="0" w:line="262" w:lineRule="auto"/>
              <w:ind w:right="864"/>
            </w:pPr>
            <w:r>
              <w:rPr>
                <w:rFonts w:ascii="Times New Roman" w:eastAsia="Times New Roman" w:hAnsi="Times New Roman"/>
                <w:color w:val="000000"/>
                <w:sz w:val="24"/>
              </w:rPr>
              <w:t xml:space="preserve">115. Десятичная запись </w:t>
            </w:r>
            <w:r>
              <w:tab/>
            </w:r>
            <w:r>
              <w:rPr>
                <w:rFonts w:ascii="Times New Roman" w:eastAsia="Times New Roman" w:hAnsi="Times New Roman"/>
                <w:color w:val="000000"/>
                <w:sz w:val="24"/>
              </w:rPr>
              <w:t>дробных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28.02.2023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tabs>
                <w:tab w:val="left" w:pos="576"/>
              </w:tabs>
              <w:autoSpaceDE w:val="0"/>
              <w:autoSpaceDN w:val="0"/>
              <w:spacing w:before="98" w:after="0" w:line="262" w:lineRule="auto"/>
              <w:ind w:right="720"/>
              <w:rPr>
                <w:lang w:val="ru-RU"/>
              </w:rPr>
            </w:pPr>
            <w:r w:rsidRPr="005756A5">
              <w:rPr>
                <w:rFonts w:ascii="Times New Roman" w:eastAsia="Times New Roman" w:hAnsi="Times New Roman"/>
                <w:color w:val="000000"/>
                <w:sz w:val="24"/>
                <w:lang w:val="ru-RU"/>
              </w:rPr>
              <w:t xml:space="preserve">116. Запись и чтение </w:t>
            </w:r>
            <w:r w:rsidRPr="005756A5">
              <w:rPr>
                <w:lang w:val="ru-RU"/>
              </w:rPr>
              <w:br/>
            </w:r>
            <w:r w:rsidRPr="005756A5">
              <w:rPr>
                <w:lang w:val="ru-RU"/>
              </w:rPr>
              <w:tab/>
            </w:r>
            <w:r w:rsidRPr="005756A5">
              <w:rPr>
                <w:rFonts w:ascii="Times New Roman" w:eastAsia="Times New Roman" w:hAnsi="Times New Roman"/>
                <w:color w:val="000000"/>
                <w:sz w:val="24"/>
                <w:lang w:val="ru-RU"/>
              </w:rPr>
              <w:t>десятичных дробей.</w:t>
            </w:r>
          </w:p>
          <w:p w:rsidR="00F7124B" w:rsidRPr="005756A5" w:rsidRDefault="00606ADB">
            <w:pPr>
              <w:autoSpaceDE w:val="0"/>
              <w:autoSpaceDN w:val="0"/>
              <w:spacing w:before="70" w:after="0" w:line="271" w:lineRule="auto"/>
              <w:ind w:left="72" w:right="144"/>
              <w:rPr>
                <w:lang w:val="ru-RU"/>
              </w:rPr>
            </w:pPr>
            <w:r w:rsidRPr="005756A5">
              <w:rPr>
                <w:rFonts w:ascii="Times New Roman" w:eastAsia="Times New Roman" w:hAnsi="Times New Roman"/>
                <w:color w:val="000000"/>
                <w:sz w:val="24"/>
                <w:lang w:val="ru-RU"/>
              </w:rPr>
              <w:t xml:space="preserve">Изображение десятичных дробей точками на </w:t>
            </w:r>
            <w:r w:rsidRPr="005756A5">
              <w:rPr>
                <w:lang w:val="ru-RU"/>
              </w:rPr>
              <w:br/>
            </w:r>
            <w:r w:rsidRPr="005756A5">
              <w:rPr>
                <w:rFonts w:ascii="Times New Roman" w:eastAsia="Times New Roman" w:hAnsi="Times New Roman"/>
                <w:color w:val="000000"/>
                <w:sz w:val="24"/>
                <w:lang w:val="ru-RU"/>
              </w:rPr>
              <w:t xml:space="preserve">числовой прямой.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01.03.2023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117.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hanging="576"/>
              <w:rPr>
                <w:lang w:val="ru-RU"/>
              </w:rPr>
            </w:pPr>
            <w:r w:rsidRPr="005756A5">
              <w:rPr>
                <w:rFonts w:ascii="Times New Roman" w:eastAsia="Times New Roman" w:hAnsi="Times New Roman"/>
                <w:color w:val="000000"/>
                <w:sz w:val="24"/>
                <w:lang w:val="ru-RU"/>
              </w:rPr>
              <w:t xml:space="preserve">117. Представление </w:t>
            </w:r>
            <w:r w:rsidRPr="005756A5">
              <w:rPr>
                <w:lang w:val="ru-RU"/>
              </w:rPr>
              <w:br/>
            </w:r>
            <w:r w:rsidRPr="005756A5">
              <w:rPr>
                <w:rFonts w:ascii="Times New Roman" w:eastAsia="Times New Roman" w:hAnsi="Times New Roman"/>
                <w:color w:val="000000"/>
                <w:sz w:val="24"/>
                <w:lang w:val="ru-RU"/>
              </w:rPr>
              <w:t>десятичной    дроби в виде обыкновенной.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02.03.2023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 xml:space="preserve">118.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696"/>
              </w:tabs>
              <w:autoSpaceDE w:val="0"/>
              <w:autoSpaceDN w:val="0"/>
              <w:spacing w:before="100" w:after="0" w:line="262" w:lineRule="auto"/>
              <w:ind w:right="432"/>
            </w:pPr>
            <w:r>
              <w:rPr>
                <w:rFonts w:ascii="Times New Roman" w:eastAsia="Times New Roman" w:hAnsi="Times New Roman"/>
                <w:color w:val="000000"/>
                <w:sz w:val="24"/>
              </w:rPr>
              <w:t xml:space="preserve"> Сравнение десятичных</w:t>
            </w:r>
            <w:r>
              <w:tab/>
            </w:r>
            <w:r>
              <w:rPr>
                <w:rFonts w:ascii="Times New Roman" w:eastAsia="Times New Roman" w:hAnsi="Times New Roman"/>
                <w:color w:val="000000"/>
                <w:sz w:val="24"/>
              </w:rPr>
              <w:t xml:space="preserve">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03.03.2023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612"/>
              </w:tabs>
              <w:autoSpaceDE w:val="0"/>
              <w:autoSpaceDN w:val="0"/>
              <w:spacing w:before="98" w:after="0" w:line="262" w:lineRule="auto"/>
              <w:ind w:left="72" w:right="432"/>
            </w:pPr>
            <w:r>
              <w:rPr>
                <w:rFonts w:ascii="Times New Roman" w:eastAsia="Times New Roman" w:hAnsi="Times New Roman"/>
                <w:color w:val="000000"/>
                <w:sz w:val="24"/>
              </w:rPr>
              <w:t>Сравнение десятичных</w:t>
            </w:r>
            <w:r>
              <w:tab/>
            </w:r>
            <w:r>
              <w:rPr>
                <w:rFonts w:ascii="Times New Roman" w:eastAsia="Times New Roman" w:hAnsi="Times New Roman"/>
                <w:color w:val="000000"/>
                <w:sz w:val="24"/>
              </w:rPr>
              <w:t xml:space="preserve">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06.03.2023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120.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81" w:lineRule="auto"/>
              <w:ind w:left="576" w:right="288" w:hanging="576"/>
            </w:pPr>
            <w:r w:rsidRPr="005756A5">
              <w:rPr>
                <w:rFonts w:ascii="Times New Roman" w:eastAsia="Times New Roman" w:hAnsi="Times New Roman"/>
                <w:color w:val="000000"/>
                <w:sz w:val="24"/>
                <w:lang w:val="ru-RU"/>
              </w:rPr>
              <w:t xml:space="preserve">120. Решение прикладных задач с использованием сравнения десятичных дробей. </w:t>
            </w:r>
            <w:r>
              <w:rPr>
                <w:rFonts w:ascii="Times New Roman" w:eastAsia="Times New Roman" w:hAnsi="Times New Roman"/>
                <w:color w:val="000000"/>
                <w:sz w:val="24"/>
              </w:rPr>
              <w:t>Представление данных в виде таблиц, столбчатых диаграмм.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07.03.2023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156" w:hanging="156"/>
              <w:rPr>
                <w:lang w:val="ru-RU"/>
              </w:rPr>
            </w:pPr>
            <w:r w:rsidRPr="005756A5">
              <w:rPr>
                <w:rFonts w:ascii="Times New Roman" w:eastAsia="Times New Roman" w:hAnsi="Times New Roman"/>
                <w:color w:val="000000"/>
                <w:sz w:val="24"/>
                <w:lang w:val="ru-RU"/>
              </w:rPr>
              <w:t xml:space="preserve"> 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1900" w:h="16840"/>
          <w:pgMar w:top="284" w:right="650" w:bottom="460" w:left="666" w:header="720" w:footer="720" w:gutter="0"/>
          <w:cols w:space="720" w:equalWidth="0">
            <w:col w:w="1058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121.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156" w:hanging="156"/>
              <w:rPr>
                <w:lang w:val="ru-RU"/>
              </w:rPr>
            </w:pPr>
            <w:r w:rsidRPr="005756A5">
              <w:rPr>
                <w:rFonts w:ascii="Times New Roman" w:eastAsia="Times New Roman" w:hAnsi="Times New Roman"/>
                <w:color w:val="000000"/>
                <w:sz w:val="24"/>
                <w:lang w:val="ru-RU"/>
              </w:rPr>
              <w:t xml:space="preserve"> Арифметические действия с десятичными дробями. Сложение и вычитание </w:t>
            </w:r>
            <w:r w:rsidRPr="005756A5">
              <w:rPr>
                <w:lang w:val="ru-RU"/>
              </w:rPr>
              <w:br/>
            </w:r>
            <w:r w:rsidRPr="005756A5">
              <w:rPr>
                <w:rFonts w:ascii="Times New Roman" w:eastAsia="Times New Roman" w:hAnsi="Times New Roman"/>
                <w:color w:val="000000"/>
                <w:sz w:val="24"/>
                <w:lang w:val="ru-RU"/>
              </w:rPr>
              <w:t>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08.03.2023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122.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tabs>
                <w:tab w:val="left" w:pos="696"/>
              </w:tabs>
              <w:autoSpaceDE w:val="0"/>
              <w:autoSpaceDN w:val="0"/>
              <w:spacing w:before="98" w:after="0" w:line="262" w:lineRule="auto"/>
              <w:ind w:right="144"/>
              <w:rPr>
                <w:lang w:val="ru-RU"/>
              </w:rPr>
            </w:pPr>
            <w:r w:rsidRPr="005756A5">
              <w:rPr>
                <w:rFonts w:ascii="Times New Roman" w:eastAsia="Times New Roman" w:hAnsi="Times New Roman"/>
                <w:color w:val="000000"/>
                <w:sz w:val="24"/>
                <w:lang w:val="ru-RU"/>
              </w:rPr>
              <w:t xml:space="preserve"> Сложение и вычитание</w:t>
            </w:r>
            <w:r w:rsidRPr="005756A5">
              <w:rPr>
                <w:lang w:val="ru-RU"/>
              </w:rPr>
              <w:tab/>
            </w:r>
            <w:r w:rsidRPr="005756A5">
              <w:rPr>
                <w:rFonts w:ascii="Times New Roman" w:eastAsia="Times New Roman" w:hAnsi="Times New Roman"/>
                <w:color w:val="000000"/>
                <w:sz w:val="24"/>
                <w:lang w:val="ru-RU"/>
              </w:rPr>
              <w:t xml:space="preserve">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09.03.2023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123. </w:t>
            </w:r>
          </w:p>
        </w:tc>
        <w:tc>
          <w:tcPr>
            <w:tcW w:w="289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Pr="005756A5" w:rsidRDefault="00606ADB">
            <w:pPr>
              <w:tabs>
                <w:tab w:val="left" w:pos="696"/>
              </w:tabs>
              <w:autoSpaceDE w:val="0"/>
              <w:autoSpaceDN w:val="0"/>
              <w:spacing w:before="98" w:after="0" w:line="262" w:lineRule="auto"/>
              <w:ind w:right="144"/>
              <w:rPr>
                <w:lang w:val="ru-RU"/>
              </w:rPr>
            </w:pPr>
            <w:r w:rsidRPr="005756A5">
              <w:rPr>
                <w:rFonts w:ascii="Times New Roman" w:eastAsia="Times New Roman" w:hAnsi="Times New Roman"/>
                <w:color w:val="000000"/>
                <w:sz w:val="24"/>
                <w:lang w:val="ru-RU"/>
              </w:rPr>
              <w:t xml:space="preserve"> Сложение и вычитание</w:t>
            </w:r>
            <w:r w:rsidRPr="005756A5">
              <w:rPr>
                <w:lang w:val="ru-RU"/>
              </w:rPr>
              <w:tab/>
            </w:r>
            <w:r w:rsidRPr="005756A5">
              <w:rPr>
                <w:rFonts w:ascii="Times New Roman" w:eastAsia="Times New Roman" w:hAnsi="Times New Roman"/>
                <w:color w:val="000000"/>
                <w:sz w:val="24"/>
                <w:lang w:val="ru-RU"/>
              </w:rPr>
              <w:t xml:space="preserve"> десятичных дробей</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10.03.2023</w:t>
            </w:r>
          </w:p>
        </w:tc>
        <w:tc>
          <w:tcPr>
            <w:tcW w:w="182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 xml:space="preserve">124. </w:t>
            </w:r>
          </w:p>
        </w:tc>
        <w:tc>
          <w:tcPr>
            <w:tcW w:w="289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pPr>
            <w:r>
              <w:rPr>
                <w:rFonts w:ascii="Times New Roman" w:eastAsia="Times New Roman" w:hAnsi="Times New Roman"/>
                <w:color w:val="000000"/>
                <w:sz w:val="24"/>
              </w:rPr>
              <w:t xml:space="preserve"> Контрольная работа №8</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13.03.2023</w:t>
            </w:r>
          </w:p>
        </w:tc>
        <w:tc>
          <w:tcPr>
            <w:tcW w:w="182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125.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576" w:right="288" w:hanging="576"/>
              <w:rPr>
                <w:lang w:val="ru-RU"/>
              </w:rPr>
            </w:pPr>
            <w:r w:rsidRPr="005756A5">
              <w:rPr>
                <w:rFonts w:ascii="Times New Roman" w:eastAsia="Times New Roman" w:hAnsi="Times New Roman"/>
                <w:color w:val="000000"/>
                <w:sz w:val="24"/>
                <w:lang w:val="ru-RU"/>
              </w:rPr>
              <w:t>125. Работа над ошибками. Умножение десятичной дроби на 10, 100, 1000 и т.д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126.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288"/>
              <w:rPr>
                <w:lang w:val="ru-RU"/>
              </w:rPr>
            </w:pPr>
            <w:r w:rsidRPr="005756A5">
              <w:rPr>
                <w:rFonts w:ascii="Times New Roman" w:eastAsia="Times New Roman" w:hAnsi="Times New Roman"/>
                <w:color w:val="000000"/>
                <w:sz w:val="24"/>
                <w:lang w:val="ru-RU"/>
              </w:rPr>
              <w:t xml:space="preserve">Умножение десятичной дроби         на 0,1, 0,01, 0,001 и т.д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127.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576"/>
              </w:tabs>
              <w:autoSpaceDE w:val="0"/>
              <w:autoSpaceDN w:val="0"/>
              <w:spacing w:before="98" w:after="0" w:line="262" w:lineRule="auto"/>
              <w:ind w:right="288"/>
            </w:pPr>
            <w:r>
              <w:rPr>
                <w:rFonts w:ascii="Times New Roman" w:eastAsia="Times New Roman" w:hAnsi="Times New Roman"/>
                <w:color w:val="000000"/>
                <w:sz w:val="24"/>
              </w:rPr>
              <w:t xml:space="preserve"> Умножение десятичных</w:t>
            </w:r>
            <w:r>
              <w:tab/>
            </w:r>
            <w:r>
              <w:rPr>
                <w:rFonts w:ascii="Times New Roman" w:eastAsia="Times New Roman" w:hAnsi="Times New Roman"/>
                <w:color w:val="000000"/>
                <w:sz w:val="24"/>
              </w:rPr>
              <w:t xml:space="preserve">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128.</w:t>
            </w:r>
          </w:p>
        </w:tc>
        <w:tc>
          <w:tcPr>
            <w:tcW w:w="2894"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tabs>
                <w:tab w:val="left" w:pos="492"/>
              </w:tabs>
              <w:autoSpaceDE w:val="0"/>
              <w:autoSpaceDN w:val="0"/>
              <w:spacing w:before="98" w:after="0" w:line="262" w:lineRule="auto"/>
              <w:ind w:left="72" w:right="288"/>
            </w:pPr>
            <w:r>
              <w:rPr>
                <w:rFonts w:ascii="Times New Roman" w:eastAsia="Times New Roman" w:hAnsi="Times New Roman"/>
                <w:color w:val="000000"/>
                <w:sz w:val="24"/>
              </w:rPr>
              <w:t>Умножение десятичных</w:t>
            </w:r>
            <w:r>
              <w:tab/>
            </w:r>
            <w:r>
              <w:rPr>
                <w:rFonts w:ascii="Times New Roman" w:eastAsia="Times New Roman" w:hAnsi="Times New Roman"/>
                <w:color w:val="000000"/>
                <w:sz w:val="24"/>
              </w:rPr>
              <w:t xml:space="preserve"> дробей.</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17.03.2023</w:t>
            </w:r>
          </w:p>
        </w:tc>
        <w:tc>
          <w:tcPr>
            <w:tcW w:w="1826" w:type="dxa"/>
            <w:tcBorders>
              <w:top w:val="single" w:sz="4" w:space="0" w:color="000000"/>
              <w:left w:val="single" w:sz="4" w:space="0" w:color="000000"/>
              <w:bottom w:val="single" w:sz="5"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1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129.</w:t>
            </w:r>
          </w:p>
        </w:tc>
        <w:tc>
          <w:tcPr>
            <w:tcW w:w="2894"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71" w:lineRule="auto"/>
              <w:ind w:left="576" w:right="432" w:hanging="576"/>
              <w:rPr>
                <w:lang w:val="ru-RU"/>
              </w:rPr>
            </w:pPr>
            <w:r w:rsidRPr="005756A5">
              <w:rPr>
                <w:rFonts w:ascii="Times New Roman" w:eastAsia="Times New Roman" w:hAnsi="Times New Roman"/>
                <w:color w:val="000000"/>
                <w:sz w:val="24"/>
                <w:lang w:val="ru-RU"/>
              </w:rPr>
              <w:t>129. Деление десятичных дробей на натуральное число</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20.03.2023</w:t>
            </w:r>
          </w:p>
        </w:tc>
        <w:tc>
          <w:tcPr>
            <w:tcW w:w="1826" w:type="dxa"/>
            <w:tcBorders>
              <w:top w:val="single" w:sz="5"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right="144" w:hanging="576"/>
              <w:rPr>
                <w:lang w:val="ru-RU"/>
              </w:rPr>
            </w:pPr>
            <w:r w:rsidRPr="005756A5">
              <w:rPr>
                <w:rFonts w:ascii="Times New Roman" w:eastAsia="Times New Roman" w:hAnsi="Times New Roman"/>
                <w:color w:val="000000"/>
                <w:sz w:val="24"/>
                <w:lang w:val="ru-RU"/>
              </w:rPr>
              <w:t xml:space="preserve">130. Деление десятичной </w:t>
            </w:r>
            <w:r w:rsidRPr="005756A5">
              <w:rPr>
                <w:lang w:val="ru-RU"/>
              </w:rPr>
              <w:br/>
            </w:r>
            <w:r w:rsidRPr="005756A5">
              <w:rPr>
                <w:rFonts w:ascii="Times New Roman" w:eastAsia="Times New Roman" w:hAnsi="Times New Roman"/>
                <w:color w:val="000000"/>
                <w:sz w:val="24"/>
                <w:lang w:val="ru-RU"/>
              </w:rPr>
              <w:t>дробей на 10, 100, 1000 и т.д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21.03.2023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796"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131.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right="144" w:hanging="576"/>
              <w:rPr>
                <w:lang w:val="ru-RU"/>
              </w:rPr>
            </w:pPr>
            <w:r w:rsidRPr="005756A5">
              <w:rPr>
                <w:rFonts w:ascii="Times New Roman" w:eastAsia="Times New Roman" w:hAnsi="Times New Roman"/>
                <w:color w:val="000000"/>
                <w:sz w:val="24"/>
                <w:lang w:val="ru-RU"/>
              </w:rPr>
              <w:t xml:space="preserve">131. Деление десятичной </w:t>
            </w:r>
            <w:r w:rsidRPr="005756A5">
              <w:rPr>
                <w:lang w:val="ru-RU"/>
              </w:rPr>
              <w:br/>
            </w:r>
            <w:r w:rsidRPr="005756A5">
              <w:rPr>
                <w:rFonts w:ascii="Times New Roman" w:eastAsia="Times New Roman" w:hAnsi="Times New Roman"/>
                <w:color w:val="000000"/>
                <w:sz w:val="24"/>
                <w:lang w:val="ru-RU"/>
              </w:rPr>
              <w:t>дробей на 0,1, 0,01, 0,001 и т.д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22.03.2023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132.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576"/>
              </w:tabs>
              <w:autoSpaceDE w:val="0"/>
              <w:autoSpaceDN w:val="0"/>
              <w:spacing w:before="98" w:after="0" w:line="262" w:lineRule="auto"/>
              <w:ind w:right="576"/>
            </w:pPr>
            <w:r>
              <w:rPr>
                <w:rFonts w:ascii="Times New Roman" w:eastAsia="Times New Roman" w:hAnsi="Times New Roman"/>
                <w:color w:val="000000"/>
                <w:sz w:val="24"/>
              </w:rPr>
              <w:t xml:space="preserve">132. Деление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23.03.2023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133.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576"/>
              </w:tabs>
              <w:autoSpaceDE w:val="0"/>
              <w:autoSpaceDN w:val="0"/>
              <w:spacing w:before="98" w:after="0" w:line="262" w:lineRule="auto"/>
              <w:ind w:right="576"/>
            </w:pPr>
            <w:r>
              <w:rPr>
                <w:rFonts w:ascii="Times New Roman" w:eastAsia="Times New Roman" w:hAnsi="Times New Roman"/>
                <w:color w:val="000000"/>
                <w:sz w:val="24"/>
              </w:rPr>
              <w:t xml:space="preserve">133. Деление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24.03.2023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72" w:right="144"/>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Практическая работа;</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134.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576"/>
              </w:tabs>
              <w:autoSpaceDE w:val="0"/>
              <w:autoSpaceDN w:val="0"/>
              <w:spacing w:before="98" w:after="0" w:line="262" w:lineRule="auto"/>
              <w:ind w:right="576"/>
            </w:pPr>
            <w:r>
              <w:rPr>
                <w:rFonts w:ascii="Times New Roman" w:eastAsia="Times New Roman" w:hAnsi="Times New Roman"/>
                <w:color w:val="000000"/>
                <w:sz w:val="24"/>
              </w:rPr>
              <w:t xml:space="preserve">134. Деление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03.04.2023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492"/>
              </w:tabs>
              <w:autoSpaceDE w:val="0"/>
              <w:autoSpaceDN w:val="0"/>
              <w:spacing w:before="98" w:after="0" w:line="262" w:lineRule="auto"/>
              <w:ind w:left="72" w:right="288"/>
            </w:pPr>
            <w:r>
              <w:rPr>
                <w:rFonts w:ascii="Times New Roman" w:eastAsia="Times New Roman" w:hAnsi="Times New Roman"/>
                <w:color w:val="000000"/>
                <w:sz w:val="24"/>
              </w:rPr>
              <w:t>Округление десятичных</w:t>
            </w:r>
            <w:r>
              <w:tab/>
            </w:r>
            <w:r>
              <w:rPr>
                <w:rFonts w:ascii="Times New Roman" w:eastAsia="Times New Roman" w:hAnsi="Times New Roman"/>
                <w:color w:val="000000"/>
                <w:sz w:val="24"/>
              </w:rPr>
              <w:t xml:space="preserve">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04.04.2023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492"/>
              </w:tabs>
              <w:autoSpaceDE w:val="0"/>
              <w:autoSpaceDN w:val="0"/>
              <w:spacing w:before="98" w:after="0" w:line="262" w:lineRule="auto"/>
              <w:ind w:left="72" w:right="288"/>
            </w:pPr>
            <w:r>
              <w:rPr>
                <w:rFonts w:ascii="Times New Roman" w:eastAsia="Times New Roman" w:hAnsi="Times New Roman"/>
                <w:color w:val="000000"/>
                <w:sz w:val="24"/>
              </w:rPr>
              <w:t>Округление десятичных</w:t>
            </w:r>
            <w:r>
              <w:tab/>
            </w:r>
            <w:r>
              <w:rPr>
                <w:rFonts w:ascii="Times New Roman" w:eastAsia="Times New Roman" w:hAnsi="Times New Roman"/>
                <w:color w:val="000000"/>
                <w:sz w:val="24"/>
              </w:rPr>
              <w:t xml:space="preserve">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05.04.2023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137.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156" w:right="144" w:hanging="156"/>
              <w:rPr>
                <w:lang w:val="ru-RU"/>
              </w:rPr>
            </w:pPr>
            <w:r w:rsidRPr="005756A5">
              <w:rPr>
                <w:rFonts w:ascii="Times New Roman" w:eastAsia="Times New Roman" w:hAnsi="Times New Roman"/>
                <w:color w:val="000000"/>
                <w:sz w:val="24"/>
                <w:lang w:val="ru-RU"/>
              </w:rPr>
              <w:t xml:space="preserve"> Решение практических и прикладных задач на </w:t>
            </w:r>
            <w:r w:rsidRPr="005756A5">
              <w:rPr>
                <w:lang w:val="ru-RU"/>
              </w:rPr>
              <w:br/>
            </w:r>
            <w:r w:rsidRPr="005756A5">
              <w:rPr>
                <w:rFonts w:ascii="Times New Roman" w:eastAsia="Times New Roman" w:hAnsi="Times New Roman"/>
                <w:color w:val="000000"/>
                <w:sz w:val="24"/>
                <w:lang w:val="ru-RU"/>
              </w:rPr>
              <w:t>округление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06.04.2023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138.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156" w:right="144" w:hanging="156"/>
              <w:rPr>
                <w:lang w:val="ru-RU"/>
              </w:rPr>
            </w:pPr>
            <w:r w:rsidRPr="005756A5">
              <w:rPr>
                <w:rFonts w:ascii="Times New Roman" w:eastAsia="Times New Roman" w:hAnsi="Times New Roman"/>
                <w:color w:val="000000"/>
                <w:sz w:val="24"/>
                <w:lang w:val="ru-RU"/>
              </w:rPr>
              <w:t xml:space="preserve"> Решение практических и прикладных задач на </w:t>
            </w:r>
            <w:r w:rsidRPr="005756A5">
              <w:rPr>
                <w:lang w:val="ru-RU"/>
              </w:rPr>
              <w:br/>
            </w:r>
            <w:r w:rsidRPr="005756A5">
              <w:rPr>
                <w:rFonts w:ascii="Times New Roman" w:eastAsia="Times New Roman" w:hAnsi="Times New Roman"/>
                <w:color w:val="000000"/>
                <w:sz w:val="24"/>
                <w:lang w:val="ru-RU"/>
              </w:rPr>
              <w:t>округление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07.04.2023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Контрольная работа №9</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hanging="576"/>
              <w:rPr>
                <w:lang w:val="ru-RU"/>
              </w:rPr>
            </w:pPr>
            <w:r w:rsidRPr="005756A5">
              <w:rPr>
                <w:rFonts w:ascii="Times New Roman" w:eastAsia="Times New Roman" w:hAnsi="Times New Roman"/>
                <w:color w:val="000000"/>
                <w:sz w:val="24"/>
                <w:lang w:val="ru-RU"/>
              </w:rPr>
              <w:t xml:space="preserve">140. Работа над ошибками. </w:t>
            </w:r>
            <w:r w:rsidRPr="005756A5">
              <w:rPr>
                <w:lang w:val="ru-RU"/>
              </w:rPr>
              <w:br/>
            </w:r>
            <w:r w:rsidRPr="005756A5">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1300"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141.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83" w:lineRule="auto"/>
              <w:ind w:left="156" w:hanging="156"/>
            </w:pPr>
            <w:r w:rsidRPr="005756A5">
              <w:rPr>
                <w:rFonts w:ascii="Times New Roman" w:eastAsia="Times New Roman" w:hAnsi="Times New Roman"/>
                <w:color w:val="000000"/>
                <w:sz w:val="24"/>
                <w:lang w:val="ru-RU"/>
              </w:rPr>
              <w:t xml:space="preserve"> Решение текстовых задач, содержащих дроби </w:t>
            </w:r>
            <w:r w:rsidRPr="005756A5">
              <w:rPr>
                <w:lang w:val="ru-RU"/>
              </w:rPr>
              <w:br/>
            </w:r>
            <w:r w:rsidRPr="005756A5">
              <w:rPr>
                <w:rFonts w:ascii="Times New Roman" w:eastAsia="Times New Roman" w:hAnsi="Times New Roman"/>
                <w:color w:val="000000"/>
                <w:sz w:val="24"/>
                <w:lang w:val="ru-RU"/>
              </w:rPr>
              <w:t xml:space="preserve">Решение текстовых задач арифметическим </w:t>
            </w:r>
            <w:r w:rsidRPr="005756A5">
              <w:rPr>
                <w:lang w:val="ru-RU"/>
              </w:rPr>
              <w:br/>
            </w:r>
            <w:r w:rsidRPr="005756A5">
              <w:rPr>
                <w:rFonts w:ascii="Times New Roman" w:eastAsia="Times New Roman" w:hAnsi="Times New Roman"/>
                <w:color w:val="000000"/>
                <w:sz w:val="24"/>
                <w:lang w:val="ru-RU"/>
              </w:rPr>
              <w:t xml:space="preserve">способом. </w:t>
            </w:r>
            <w:r>
              <w:rPr>
                <w:rFonts w:ascii="Times New Roman" w:eastAsia="Times New Roman" w:hAnsi="Times New Roman"/>
                <w:color w:val="000000"/>
                <w:sz w:val="24"/>
              </w:rPr>
              <w:t>Использование при решении задач таблиц и схем.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12.04.2023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142.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jc w:val="center"/>
              <w:rPr>
                <w:lang w:val="ru-RU"/>
              </w:rPr>
            </w:pPr>
            <w:r w:rsidRPr="005756A5">
              <w:rPr>
                <w:rFonts w:ascii="Times New Roman" w:eastAsia="Times New Roman" w:hAnsi="Times New Roman"/>
                <w:color w:val="000000"/>
                <w:sz w:val="24"/>
                <w:lang w:val="ru-RU"/>
              </w:rPr>
              <w:t xml:space="preserve"> 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13.04.2023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143.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jc w:val="center"/>
              <w:rPr>
                <w:lang w:val="ru-RU"/>
              </w:rPr>
            </w:pPr>
            <w:r w:rsidRPr="005756A5">
              <w:rPr>
                <w:rFonts w:ascii="Times New Roman" w:eastAsia="Times New Roman" w:hAnsi="Times New Roman"/>
                <w:color w:val="000000"/>
                <w:sz w:val="24"/>
                <w:lang w:val="ru-RU"/>
              </w:rPr>
              <w:t xml:space="preserve"> 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144.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jc w:val="center"/>
              <w:rPr>
                <w:lang w:val="ru-RU"/>
              </w:rPr>
            </w:pPr>
            <w:r w:rsidRPr="005756A5">
              <w:rPr>
                <w:rFonts w:ascii="Times New Roman" w:eastAsia="Times New Roman" w:hAnsi="Times New Roman"/>
                <w:color w:val="000000"/>
                <w:sz w:val="24"/>
                <w:lang w:val="ru-RU"/>
              </w:rPr>
              <w:t xml:space="preserve"> 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17.04.2023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145.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tabs>
                <w:tab w:val="left" w:pos="156"/>
              </w:tabs>
              <w:autoSpaceDE w:val="0"/>
              <w:autoSpaceDN w:val="0"/>
              <w:spacing w:before="98" w:after="0" w:line="262" w:lineRule="auto"/>
              <w:rPr>
                <w:lang w:val="ru-RU"/>
              </w:rPr>
            </w:pPr>
            <w:r w:rsidRPr="005756A5">
              <w:rPr>
                <w:rFonts w:ascii="Times New Roman" w:eastAsia="Times New Roman" w:hAnsi="Times New Roman"/>
                <w:color w:val="000000"/>
                <w:sz w:val="24"/>
                <w:lang w:val="ru-RU"/>
              </w:rPr>
              <w:t xml:space="preserve"> Решение текстовых задач, </w:t>
            </w:r>
            <w:r w:rsidRPr="005756A5">
              <w:rPr>
                <w:lang w:val="ru-RU"/>
              </w:rPr>
              <w:tab/>
            </w:r>
            <w:r w:rsidRPr="005756A5">
              <w:rPr>
                <w:rFonts w:ascii="Times New Roman" w:eastAsia="Times New Roman" w:hAnsi="Times New Roman"/>
                <w:color w:val="000000"/>
                <w:sz w:val="24"/>
                <w:lang w:val="ru-RU"/>
              </w:rPr>
              <w:t>содержащих дроби.</w:t>
            </w:r>
          </w:p>
          <w:p w:rsidR="00F7124B" w:rsidRPr="005756A5" w:rsidRDefault="00606ADB">
            <w:pPr>
              <w:autoSpaceDE w:val="0"/>
              <w:autoSpaceDN w:val="0"/>
              <w:spacing w:before="70" w:after="0" w:line="281" w:lineRule="auto"/>
              <w:ind w:left="72"/>
              <w:rPr>
                <w:lang w:val="ru-RU"/>
              </w:rPr>
            </w:pPr>
            <w:r w:rsidRPr="005756A5">
              <w:rPr>
                <w:rFonts w:ascii="Times New Roman" w:eastAsia="Times New Roman" w:hAnsi="Times New Roman"/>
                <w:color w:val="000000"/>
                <w:sz w:val="24"/>
                <w:lang w:val="ru-RU"/>
              </w:rPr>
              <w:t xml:space="preserve">Решение текстовых задач, содержащих зависимость, связывающие величины: цена, количество, </w:t>
            </w:r>
            <w:r w:rsidRPr="005756A5">
              <w:rPr>
                <w:lang w:val="ru-RU"/>
              </w:rPr>
              <w:br/>
            </w:r>
            <w:r w:rsidRPr="005756A5">
              <w:rPr>
                <w:rFonts w:ascii="Times New Roman" w:eastAsia="Times New Roman" w:hAnsi="Times New Roman"/>
                <w:color w:val="000000"/>
                <w:sz w:val="24"/>
                <w:lang w:val="ru-RU"/>
              </w:rPr>
              <w:t>стоимость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18.04.2023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right="144" w:hanging="576"/>
              <w:rPr>
                <w:lang w:val="ru-RU"/>
              </w:rPr>
            </w:pPr>
            <w:r w:rsidRPr="005756A5">
              <w:rPr>
                <w:rFonts w:ascii="Times New Roman" w:eastAsia="Times New Roman" w:hAnsi="Times New Roman"/>
                <w:color w:val="000000"/>
                <w:sz w:val="24"/>
                <w:lang w:val="ru-RU"/>
              </w:rPr>
              <w:t xml:space="preserve">146. Основные задачи на </w:t>
            </w:r>
            <w:r w:rsidRPr="005756A5">
              <w:rPr>
                <w:lang w:val="ru-RU"/>
              </w:rPr>
              <w:br/>
            </w:r>
            <w:r w:rsidRPr="005756A5">
              <w:rPr>
                <w:rFonts w:ascii="Times New Roman" w:eastAsia="Times New Roman" w:hAnsi="Times New Roman"/>
                <w:color w:val="000000"/>
                <w:sz w:val="24"/>
                <w:lang w:val="ru-RU"/>
              </w:rPr>
              <w:t>дроби: нахождение части целого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19.04.2023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147.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100" w:after="0" w:line="271" w:lineRule="auto"/>
              <w:ind w:left="576" w:right="144" w:hanging="576"/>
              <w:rPr>
                <w:lang w:val="ru-RU"/>
              </w:rPr>
            </w:pPr>
            <w:r w:rsidRPr="005756A5">
              <w:rPr>
                <w:rFonts w:ascii="Times New Roman" w:eastAsia="Times New Roman" w:hAnsi="Times New Roman"/>
                <w:color w:val="000000"/>
                <w:sz w:val="24"/>
                <w:lang w:val="ru-RU"/>
              </w:rPr>
              <w:t xml:space="preserve">147. Основные задачи на </w:t>
            </w:r>
            <w:r w:rsidRPr="005756A5">
              <w:rPr>
                <w:lang w:val="ru-RU"/>
              </w:rPr>
              <w:br/>
            </w:r>
            <w:r w:rsidRPr="005756A5">
              <w:rPr>
                <w:rFonts w:ascii="Times New Roman" w:eastAsia="Times New Roman" w:hAnsi="Times New Roman"/>
                <w:color w:val="000000"/>
                <w:sz w:val="24"/>
                <w:lang w:val="ru-RU"/>
              </w:rPr>
              <w:t>дроби: нахождение части целого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20.04.2023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rsidRPr="00E63092">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148.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hanging="576"/>
              <w:rPr>
                <w:lang w:val="ru-RU"/>
              </w:rPr>
            </w:pPr>
            <w:r w:rsidRPr="005756A5">
              <w:rPr>
                <w:rFonts w:ascii="Times New Roman" w:eastAsia="Times New Roman" w:hAnsi="Times New Roman"/>
                <w:color w:val="000000"/>
                <w:sz w:val="24"/>
                <w:lang w:val="ru-RU"/>
              </w:rPr>
              <w:t xml:space="preserve">148. Основные задачи на </w:t>
            </w:r>
            <w:r w:rsidRPr="005756A5">
              <w:rPr>
                <w:lang w:val="ru-RU"/>
              </w:rPr>
              <w:br/>
            </w:r>
            <w:r w:rsidRPr="005756A5">
              <w:rPr>
                <w:rFonts w:ascii="Times New Roman" w:eastAsia="Times New Roman" w:hAnsi="Times New Roman"/>
                <w:color w:val="000000"/>
                <w:sz w:val="24"/>
                <w:lang w:val="ru-RU"/>
              </w:rPr>
              <w:t>дроби: нахождение целого по его части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21.04.2023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bl>
    <w:p w:rsidR="00F7124B" w:rsidRPr="005756A5" w:rsidRDefault="00F7124B">
      <w:pPr>
        <w:autoSpaceDE w:val="0"/>
        <w:autoSpaceDN w:val="0"/>
        <w:spacing w:after="0" w:line="14" w:lineRule="exact"/>
        <w:rPr>
          <w:lang w:val="ru-RU"/>
        </w:rPr>
      </w:pPr>
    </w:p>
    <w:p w:rsidR="00F7124B" w:rsidRPr="005756A5" w:rsidRDefault="00F7124B">
      <w:pPr>
        <w:rPr>
          <w:lang w:val="ru-RU"/>
        </w:rPr>
        <w:sectPr w:rsidR="00F7124B" w:rsidRPr="005756A5">
          <w:pgSz w:w="11900" w:h="16840"/>
          <w:pgMar w:top="284" w:right="650" w:bottom="782" w:left="666" w:header="720" w:footer="720" w:gutter="0"/>
          <w:cols w:space="720" w:equalWidth="0">
            <w:col w:w="10584" w:space="0"/>
          </w:cols>
          <w:docGrid w:linePitch="360"/>
        </w:sectPr>
      </w:pPr>
    </w:p>
    <w:p w:rsidR="00F7124B" w:rsidRPr="005756A5" w:rsidRDefault="00F7124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149.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hanging="576"/>
              <w:rPr>
                <w:lang w:val="ru-RU"/>
              </w:rPr>
            </w:pPr>
            <w:r w:rsidRPr="005756A5">
              <w:rPr>
                <w:rFonts w:ascii="Times New Roman" w:eastAsia="Times New Roman" w:hAnsi="Times New Roman"/>
                <w:color w:val="000000"/>
                <w:sz w:val="24"/>
                <w:lang w:val="ru-RU"/>
              </w:rPr>
              <w:t xml:space="preserve">149. Основные задачи на </w:t>
            </w:r>
            <w:r w:rsidRPr="005756A5">
              <w:rPr>
                <w:lang w:val="ru-RU"/>
              </w:rPr>
              <w:br/>
            </w:r>
            <w:r w:rsidRPr="005756A5">
              <w:rPr>
                <w:rFonts w:ascii="Times New Roman" w:eastAsia="Times New Roman" w:hAnsi="Times New Roman"/>
                <w:color w:val="000000"/>
                <w:sz w:val="24"/>
                <w:lang w:val="ru-RU"/>
              </w:rPr>
              <w:t>дроби: нахождение целого по его части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24.04.2023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150.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576" w:right="432" w:hanging="576"/>
              <w:rPr>
                <w:lang w:val="ru-RU"/>
              </w:rPr>
            </w:pPr>
            <w:r w:rsidRPr="005756A5">
              <w:rPr>
                <w:rFonts w:ascii="Times New Roman" w:eastAsia="Times New Roman" w:hAnsi="Times New Roman"/>
                <w:color w:val="000000"/>
                <w:sz w:val="24"/>
                <w:lang w:val="ru-RU"/>
              </w:rPr>
              <w:t xml:space="preserve">150. Решение логических задач. Решение задач перебором всех </w:t>
            </w:r>
            <w:r w:rsidRPr="005756A5">
              <w:rPr>
                <w:lang w:val="ru-RU"/>
              </w:rPr>
              <w:br/>
            </w:r>
            <w:r w:rsidRPr="005756A5">
              <w:rPr>
                <w:rFonts w:ascii="Times New Roman" w:eastAsia="Times New Roman" w:hAnsi="Times New Roman"/>
                <w:color w:val="000000"/>
                <w:sz w:val="24"/>
                <w:lang w:val="ru-RU"/>
              </w:rPr>
              <w:t>возможных вариантов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25.04.2023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151.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pPr>
            <w:r>
              <w:rPr>
                <w:rFonts w:ascii="Times New Roman" w:eastAsia="Times New Roman" w:hAnsi="Times New Roman"/>
                <w:color w:val="000000"/>
                <w:sz w:val="24"/>
              </w:rPr>
              <w:t xml:space="preserve"> Контрольная работа №10</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26.04.2023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152.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576" w:hanging="576"/>
              <w:rPr>
                <w:lang w:val="ru-RU"/>
              </w:rPr>
            </w:pPr>
            <w:r w:rsidRPr="005756A5">
              <w:rPr>
                <w:rFonts w:ascii="Times New Roman" w:eastAsia="Times New Roman" w:hAnsi="Times New Roman"/>
                <w:color w:val="000000"/>
                <w:sz w:val="24"/>
                <w:lang w:val="ru-RU"/>
              </w:rPr>
              <w:t xml:space="preserve">152. Работа над ошибками. </w:t>
            </w:r>
            <w:r w:rsidRPr="005756A5">
              <w:rPr>
                <w:lang w:val="ru-RU"/>
              </w:rPr>
              <w:br/>
            </w:r>
            <w:r w:rsidRPr="005756A5">
              <w:rPr>
                <w:rFonts w:ascii="Times New Roman" w:eastAsia="Times New Roman" w:hAnsi="Times New Roman"/>
                <w:color w:val="000000"/>
                <w:sz w:val="24"/>
                <w:lang w:val="ru-RU"/>
              </w:rPr>
              <w:t xml:space="preserve">Наглядные представления о пространственных </w:t>
            </w:r>
            <w:r w:rsidRPr="005756A5">
              <w:rPr>
                <w:lang w:val="ru-RU"/>
              </w:rPr>
              <w:br/>
            </w:r>
            <w:r w:rsidRPr="005756A5">
              <w:rPr>
                <w:rFonts w:ascii="Times New Roman" w:eastAsia="Times New Roman" w:hAnsi="Times New Roman"/>
                <w:color w:val="000000"/>
                <w:sz w:val="24"/>
                <w:lang w:val="ru-RU"/>
              </w:rPr>
              <w:t xml:space="preserve">фигурах: прямоугольный параллелепипед, куб, </w:t>
            </w:r>
            <w:r w:rsidRPr="005756A5">
              <w:rPr>
                <w:lang w:val="ru-RU"/>
              </w:rPr>
              <w:br/>
            </w:r>
            <w:r w:rsidRPr="005756A5">
              <w:rPr>
                <w:rFonts w:ascii="Times New Roman" w:eastAsia="Times New Roman" w:hAnsi="Times New Roman"/>
                <w:color w:val="000000"/>
                <w:sz w:val="24"/>
                <w:lang w:val="ru-RU"/>
              </w:rPr>
              <w:t>многогранники.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27.04.2023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rsidRPr="00E6309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312"/>
              </w:tabs>
              <w:autoSpaceDE w:val="0"/>
              <w:autoSpaceDN w:val="0"/>
              <w:spacing w:before="98" w:after="0" w:line="262" w:lineRule="auto"/>
              <w:ind w:left="72"/>
            </w:pPr>
            <w:r>
              <w:rPr>
                <w:rFonts w:ascii="Times New Roman" w:eastAsia="Times New Roman" w:hAnsi="Times New Roman"/>
                <w:color w:val="000000"/>
                <w:sz w:val="24"/>
              </w:rPr>
              <w:t>Изображение простейших</w:t>
            </w:r>
            <w:r>
              <w:tab/>
            </w:r>
            <w:r>
              <w:rPr>
                <w:rFonts w:ascii="Times New Roman" w:eastAsia="Times New Roman" w:hAnsi="Times New Roman"/>
                <w:color w:val="000000"/>
                <w:sz w:val="24"/>
              </w:rPr>
              <w:t xml:space="preserve"> многогранников.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28.04.2023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Письменный </w:t>
            </w:r>
            <w:r w:rsidRPr="005756A5">
              <w:rPr>
                <w:lang w:val="ru-RU"/>
              </w:rPr>
              <w:br/>
            </w:r>
            <w:r w:rsidRPr="005756A5">
              <w:rPr>
                <w:rFonts w:ascii="Times New Roman" w:eastAsia="Times New Roman" w:hAnsi="Times New Roman"/>
                <w:color w:val="000000"/>
                <w:sz w:val="24"/>
                <w:lang w:val="ru-RU"/>
              </w:rPr>
              <w:t xml:space="preserve">контроль;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432"/>
              <w:rPr>
                <w:lang w:val="ru-RU"/>
              </w:rPr>
            </w:pPr>
            <w:r w:rsidRPr="005756A5">
              <w:rPr>
                <w:rFonts w:ascii="Times New Roman" w:eastAsia="Times New Roman" w:hAnsi="Times New Roman"/>
                <w:color w:val="000000"/>
                <w:sz w:val="24"/>
                <w:lang w:val="ru-RU"/>
              </w:rPr>
              <w:t xml:space="preserve">Модели </w:t>
            </w:r>
            <w:r w:rsidRPr="005756A5">
              <w:rPr>
                <w:lang w:val="ru-RU"/>
              </w:rPr>
              <w:br/>
            </w:r>
            <w:r w:rsidRPr="005756A5">
              <w:rPr>
                <w:rFonts w:ascii="Times New Roman" w:eastAsia="Times New Roman" w:hAnsi="Times New Roman"/>
                <w:color w:val="000000"/>
                <w:sz w:val="24"/>
                <w:lang w:val="ru-RU"/>
              </w:rPr>
              <w:t>пространственных тел.</w:t>
            </w:r>
          </w:p>
          <w:p w:rsidR="00F7124B" w:rsidRPr="005756A5" w:rsidRDefault="00606ADB">
            <w:pPr>
              <w:autoSpaceDE w:val="0"/>
              <w:autoSpaceDN w:val="0"/>
              <w:spacing w:before="70" w:after="0"/>
              <w:ind w:left="72" w:right="720"/>
              <w:rPr>
                <w:lang w:val="ru-RU"/>
              </w:rPr>
            </w:pPr>
            <w:r w:rsidRPr="005756A5">
              <w:rPr>
                <w:rFonts w:ascii="Times New Roman" w:eastAsia="Times New Roman" w:hAnsi="Times New Roman"/>
                <w:color w:val="000000"/>
                <w:sz w:val="24"/>
                <w:lang w:val="ru-RU"/>
              </w:rPr>
              <w:t>Создание моделей многогранников (из бумаги, проволоки, пластилина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01.05.2023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 xml:space="preserve">155.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576"/>
              </w:tabs>
              <w:autoSpaceDE w:val="0"/>
              <w:autoSpaceDN w:val="0"/>
              <w:spacing w:before="100" w:after="0" w:line="262" w:lineRule="auto"/>
              <w:ind w:right="576"/>
            </w:pPr>
            <w:r>
              <w:rPr>
                <w:rFonts w:ascii="Times New Roman" w:eastAsia="Times New Roman" w:hAnsi="Times New Roman"/>
                <w:color w:val="000000"/>
                <w:sz w:val="24"/>
              </w:rPr>
              <w:t xml:space="preserve">155. Прямоугольный </w:t>
            </w:r>
            <w:r>
              <w:br/>
            </w:r>
            <w:r>
              <w:tab/>
            </w:r>
            <w:r>
              <w:rPr>
                <w:rFonts w:ascii="Times New Roman" w:eastAsia="Times New Roman" w:hAnsi="Times New Roman"/>
                <w:color w:val="000000"/>
                <w:sz w:val="24"/>
              </w:rPr>
              <w:t>параллелепипед, куб</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30" w:lineRule="auto"/>
              <w:jc w:val="center"/>
            </w:pPr>
            <w:r>
              <w:rPr>
                <w:rFonts w:ascii="Times New Roman" w:eastAsia="Times New Roman" w:hAnsi="Times New Roman"/>
                <w:color w:val="000000"/>
                <w:sz w:val="24"/>
              </w:rPr>
              <w:t>02.05.2023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100"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576" w:right="1008" w:hanging="576"/>
              <w:rPr>
                <w:lang w:val="ru-RU"/>
              </w:rPr>
            </w:pPr>
            <w:r w:rsidRPr="005756A5">
              <w:rPr>
                <w:rFonts w:ascii="Times New Roman" w:eastAsia="Times New Roman" w:hAnsi="Times New Roman"/>
                <w:color w:val="000000"/>
                <w:sz w:val="24"/>
                <w:lang w:val="ru-RU"/>
              </w:rPr>
              <w:t>156. Развёртки куба и прямоугольного параллелепипеда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03.05.2023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157.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576"/>
              </w:tabs>
              <w:autoSpaceDE w:val="0"/>
              <w:autoSpaceDN w:val="0"/>
              <w:spacing w:before="98" w:after="0" w:line="262" w:lineRule="auto"/>
              <w:ind w:right="576"/>
            </w:pPr>
            <w:r>
              <w:rPr>
                <w:rFonts w:ascii="Times New Roman" w:eastAsia="Times New Roman" w:hAnsi="Times New Roman"/>
                <w:color w:val="000000"/>
                <w:sz w:val="24"/>
              </w:rPr>
              <w:t xml:space="preserve">157. Практическая работа </w:t>
            </w:r>
            <w:r>
              <w:tab/>
            </w:r>
            <w:r>
              <w:rPr>
                <w:rFonts w:ascii="Times New Roman" w:eastAsia="Times New Roman" w:hAnsi="Times New Roman"/>
                <w:color w:val="000000"/>
                <w:sz w:val="24"/>
              </w:rPr>
              <w:t>«Развёртка куба».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04.05.2023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156"/>
              </w:tabs>
              <w:autoSpaceDE w:val="0"/>
              <w:autoSpaceDN w:val="0"/>
              <w:spacing w:before="98" w:after="0" w:line="262" w:lineRule="auto"/>
              <w:ind w:right="288"/>
            </w:pPr>
            <w:r>
              <w:rPr>
                <w:rFonts w:ascii="Times New Roman" w:eastAsia="Times New Roman" w:hAnsi="Times New Roman"/>
                <w:color w:val="000000"/>
                <w:sz w:val="24"/>
              </w:rPr>
              <w:t xml:space="preserve"> Практическая </w:t>
            </w:r>
            <w:r>
              <w:tab/>
            </w:r>
            <w:r>
              <w:rPr>
                <w:rFonts w:ascii="Times New Roman" w:eastAsia="Times New Roman" w:hAnsi="Times New Roman"/>
                <w:color w:val="000000"/>
                <w:sz w:val="24"/>
              </w:rPr>
              <w:t>работа;</w:t>
            </w:r>
          </w:p>
        </w:tc>
      </w:tr>
      <w:tr w:rsidR="00F7124B">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tabs>
                <w:tab w:val="left" w:pos="252"/>
              </w:tabs>
              <w:autoSpaceDE w:val="0"/>
              <w:autoSpaceDN w:val="0"/>
              <w:spacing w:before="98" w:after="0" w:line="262" w:lineRule="auto"/>
              <w:ind w:left="72"/>
              <w:rPr>
                <w:lang w:val="ru-RU"/>
              </w:rPr>
            </w:pPr>
            <w:r w:rsidRPr="005756A5">
              <w:rPr>
                <w:rFonts w:ascii="Times New Roman" w:eastAsia="Times New Roman" w:hAnsi="Times New Roman"/>
                <w:color w:val="000000"/>
                <w:sz w:val="24"/>
                <w:lang w:val="ru-RU"/>
              </w:rPr>
              <w:t>Понятие объёма. Единицы</w:t>
            </w:r>
            <w:r w:rsidRPr="005756A5">
              <w:rPr>
                <w:lang w:val="ru-RU"/>
              </w:rPr>
              <w:tab/>
            </w:r>
            <w:r w:rsidRPr="005756A5">
              <w:rPr>
                <w:rFonts w:ascii="Times New Roman" w:eastAsia="Times New Roman" w:hAnsi="Times New Roman"/>
                <w:color w:val="000000"/>
                <w:sz w:val="24"/>
                <w:lang w:val="ru-RU"/>
              </w:rPr>
              <w:t xml:space="preserve"> измерения объёма.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05.05.2023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628"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159.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156" w:right="288" w:hanging="156"/>
              <w:rPr>
                <w:lang w:val="ru-RU"/>
              </w:rPr>
            </w:pPr>
            <w:r w:rsidRPr="005756A5">
              <w:rPr>
                <w:rFonts w:ascii="Times New Roman" w:eastAsia="Times New Roman" w:hAnsi="Times New Roman"/>
                <w:color w:val="000000"/>
                <w:sz w:val="24"/>
                <w:lang w:val="ru-RU"/>
              </w:rPr>
              <w:t xml:space="preserve"> Объём прямоугольного параллелепипеда, куба.</w:t>
            </w:r>
          </w:p>
          <w:p w:rsidR="00F7124B" w:rsidRPr="005756A5" w:rsidRDefault="00606ADB">
            <w:pPr>
              <w:autoSpaceDE w:val="0"/>
              <w:autoSpaceDN w:val="0"/>
              <w:spacing w:before="70" w:after="0" w:line="262" w:lineRule="auto"/>
              <w:ind w:left="72" w:right="720"/>
              <w:rPr>
                <w:lang w:val="ru-RU"/>
              </w:rPr>
            </w:pPr>
            <w:r w:rsidRPr="005756A5">
              <w:rPr>
                <w:rFonts w:ascii="Times New Roman" w:eastAsia="Times New Roman" w:hAnsi="Times New Roman"/>
                <w:color w:val="000000"/>
                <w:sz w:val="24"/>
                <w:lang w:val="ru-RU"/>
              </w:rPr>
              <w:t>Единицы измерения объёма.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08.05.2023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160.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pPr>
            <w:r>
              <w:rPr>
                <w:rFonts w:ascii="Times New Roman" w:eastAsia="Times New Roman" w:hAnsi="Times New Roman"/>
                <w:color w:val="000000"/>
                <w:sz w:val="24"/>
              </w:rPr>
              <w:t xml:space="preserve"> Контрольная работа №11</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09.05.2023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rsidRPr="00E63092">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161.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156" w:hanging="156"/>
              <w:rPr>
                <w:lang w:val="ru-RU"/>
              </w:rPr>
            </w:pPr>
            <w:r w:rsidRPr="005756A5">
              <w:rPr>
                <w:rFonts w:ascii="Times New Roman" w:eastAsia="Times New Roman" w:hAnsi="Times New Roman"/>
                <w:color w:val="000000"/>
                <w:sz w:val="24"/>
                <w:lang w:val="ru-RU"/>
              </w:rPr>
              <w:t xml:space="preserve"> Повторение. Натуральные числа. Действия с </w:t>
            </w:r>
            <w:r w:rsidRPr="005756A5">
              <w:rPr>
                <w:lang w:val="ru-RU"/>
              </w:rPr>
              <w:br/>
            </w:r>
            <w:r w:rsidRPr="005756A5">
              <w:rPr>
                <w:rFonts w:ascii="Times New Roman" w:eastAsia="Times New Roman" w:hAnsi="Times New Roman"/>
                <w:color w:val="000000"/>
                <w:sz w:val="24"/>
                <w:lang w:val="ru-RU"/>
              </w:rPr>
              <w:t>натуральными числами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10.05.2023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3" w:lineRule="auto"/>
              <w:ind w:left="72"/>
              <w:rPr>
                <w:lang w:val="ru-RU"/>
              </w:rPr>
            </w:pPr>
            <w:r w:rsidRPr="005756A5">
              <w:rPr>
                <w:rFonts w:ascii="Times New Roman" w:eastAsia="Times New Roman" w:hAnsi="Times New Roman"/>
                <w:color w:val="000000"/>
                <w:sz w:val="24"/>
                <w:lang w:val="ru-RU"/>
              </w:rPr>
              <w:t xml:space="preserve">Устный опрос; Контрольная </w:t>
            </w:r>
            <w:r w:rsidRPr="005756A5">
              <w:rPr>
                <w:lang w:val="ru-RU"/>
              </w:rPr>
              <w:br/>
            </w:r>
            <w:r w:rsidRPr="005756A5">
              <w:rPr>
                <w:rFonts w:ascii="Times New Roman" w:eastAsia="Times New Roman" w:hAnsi="Times New Roman"/>
                <w:color w:val="000000"/>
                <w:sz w:val="24"/>
                <w:lang w:val="ru-RU"/>
              </w:rPr>
              <w:t xml:space="preserve">работа; </w:t>
            </w:r>
            <w:r w:rsidRPr="005756A5">
              <w:rPr>
                <w:lang w:val="ru-RU"/>
              </w:rPr>
              <w:br/>
            </w:r>
            <w:r w:rsidRPr="005756A5">
              <w:rPr>
                <w:rFonts w:ascii="Times New Roman" w:eastAsia="Times New Roman" w:hAnsi="Times New Roman"/>
                <w:color w:val="000000"/>
                <w:sz w:val="24"/>
                <w:lang w:val="ru-RU"/>
              </w:rPr>
              <w:t xml:space="preserve">Самооценка с </w:t>
            </w:r>
            <w:r w:rsidRPr="005756A5">
              <w:rPr>
                <w:lang w:val="ru-RU"/>
              </w:rPr>
              <w:br/>
            </w:r>
            <w:r w:rsidRPr="005756A5">
              <w:rPr>
                <w:rFonts w:ascii="Times New Roman" w:eastAsia="Times New Roman" w:hAnsi="Times New Roman"/>
                <w:color w:val="000000"/>
                <w:sz w:val="24"/>
                <w:lang w:val="ru-RU"/>
              </w:rPr>
              <w:t xml:space="preserve">использованием«Оценочного </w:t>
            </w:r>
            <w:r w:rsidRPr="005756A5">
              <w:rPr>
                <w:lang w:val="ru-RU"/>
              </w:rPr>
              <w:br/>
            </w:r>
            <w:r w:rsidRPr="005756A5">
              <w:rPr>
                <w:rFonts w:ascii="Times New Roman" w:eastAsia="Times New Roman" w:hAnsi="Times New Roman"/>
                <w:color w:val="000000"/>
                <w:sz w:val="24"/>
                <w:lang w:val="ru-RU"/>
              </w:rPr>
              <w:t>листа»;</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162.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30" w:lineRule="auto"/>
              <w:rPr>
                <w:lang w:val="ru-RU"/>
              </w:rPr>
            </w:pPr>
            <w:r w:rsidRPr="005756A5">
              <w:rPr>
                <w:rFonts w:ascii="Times New Roman" w:eastAsia="Times New Roman" w:hAnsi="Times New Roman"/>
                <w:color w:val="000000"/>
                <w:sz w:val="24"/>
                <w:lang w:val="ru-RU"/>
              </w:rPr>
              <w:t xml:space="preserve"> Повторение.</w:t>
            </w:r>
          </w:p>
          <w:p w:rsidR="00F7124B" w:rsidRPr="005756A5" w:rsidRDefault="00606ADB">
            <w:pPr>
              <w:autoSpaceDE w:val="0"/>
              <w:autoSpaceDN w:val="0"/>
              <w:spacing w:before="70" w:after="0" w:line="230" w:lineRule="auto"/>
              <w:ind w:left="72"/>
              <w:rPr>
                <w:lang w:val="ru-RU"/>
              </w:rPr>
            </w:pPr>
            <w:r w:rsidRPr="005756A5">
              <w:rPr>
                <w:rFonts w:ascii="Times New Roman" w:eastAsia="Times New Roman" w:hAnsi="Times New Roman"/>
                <w:color w:val="000000"/>
                <w:sz w:val="24"/>
                <w:lang w:val="ru-RU"/>
              </w:rPr>
              <w:t>Обыкновенные дроби.</w:t>
            </w:r>
          </w:p>
          <w:p w:rsidR="00F7124B" w:rsidRPr="005756A5" w:rsidRDefault="00606ADB">
            <w:pPr>
              <w:autoSpaceDE w:val="0"/>
              <w:autoSpaceDN w:val="0"/>
              <w:spacing w:before="70" w:after="0" w:line="262" w:lineRule="auto"/>
              <w:ind w:left="72" w:right="144"/>
              <w:rPr>
                <w:lang w:val="ru-RU"/>
              </w:rPr>
            </w:pPr>
            <w:r w:rsidRPr="005756A5">
              <w:rPr>
                <w:rFonts w:ascii="Times New Roman" w:eastAsia="Times New Roman" w:hAnsi="Times New Roman"/>
                <w:color w:val="000000"/>
                <w:sz w:val="24"/>
                <w:lang w:val="ru-RU"/>
              </w:rPr>
              <w:t xml:space="preserve">Действия с </w:t>
            </w:r>
            <w:r w:rsidRPr="005756A5">
              <w:rPr>
                <w:lang w:val="ru-RU"/>
              </w:rPr>
              <w:br/>
            </w:r>
            <w:r w:rsidRPr="005756A5">
              <w:rPr>
                <w:rFonts w:ascii="Times New Roman" w:eastAsia="Times New Roman" w:hAnsi="Times New Roman"/>
                <w:color w:val="000000"/>
                <w:sz w:val="24"/>
                <w:lang w:val="ru-RU"/>
              </w:rPr>
              <w:t>обыкновенными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11.05.2023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163.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156" w:right="144" w:hanging="156"/>
              <w:rPr>
                <w:lang w:val="ru-RU"/>
              </w:rPr>
            </w:pPr>
            <w:r w:rsidRPr="005756A5">
              <w:rPr>
                <w:rFonts w:ascii="Times New Roman" w:eastAsia="Times New Roman" w:hAnsi="Times New Roman"/>
                <w:color w:val="000000"/>
                <w:sz w:val="24"/>
                <w:lang w:val="ru-RU"/>
              </w:rPr>
              <w:t xml:space="preserve"> Повторение. Десятичные дроби. Действия с </w:t>
            </w:r>
            <w:r w:rsidRPr="005756A5">
              <w:rPr>
                <w:lang w:val="ru-RU"/>
              </w:rPr>
              <w:br/>
            </w:r>
            <w:r w:rsidRPr="005756A5">
              <w:rPr>
                <w:rFonts w:ascii="Times New Roman" w:eastAsia="Times New Roman" w:hAnsi="Times New Roman"/>
                <w:color w:val="000000"/>
                <w:sz w:val="24"/>
                <w:lang w:val="ru-RU"/>
              </w:rPr>
              <w:t>десятичными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12.05.2023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71" w:lineRule="auto"/>
              <w:ind w:left="72" w:right="144"/>
              <w:rPr>
                <w:lang w:val="ru-RU"/>
              </w:rPr>
            </w:pPr>
            <w:r w:rsidRPr="005756A5">
              <w:rPr>
                <w:rFonts w:ascii="Times New Roman" w:eastAsia="Times New Roman" w:hAnsi="Times New Roman"/>
                <w:color w:val="000000"/>
                <w:sz w:val="24"/>
                <w:lang w:val="ru-RU"/>
              </w:rPr>
              <w:t xml:space="preserve">Повторение. Десятичные дроби. Действия с </w:t>
            </w:r>
            <w:r w:rsidRPr="005756A5">
              <w:rPr>
                <w:lang w:val="ru-RU"/>
              </w:rPr>
              <w:br/>
            </w:r>
            <w:r w:rsidRPr="005756A5">
              <w:rPr>
                <w:rFonts w:ascii="Times New Roman" w:eastAsia="Times New Roman" w:hAnsi="Times New Roman"/>
                <w:color w:val="000000"/>
                <w:sz w:val="24"/>
                <w:lang w:val="ru-RU"/>
              </w:rPr>
              <w:t>десятичными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15.05.2023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165.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576" w:hanging="576"/>
              <w:rPr>
                <w:lang w:val="ru-RU"/>
              </w:rPr>
            </w:pPr>
            <w:r w:rsidRPr="005756A5">
              <w:rPr>
                <w:rFonts w:ascii="Times New Roman" w:eastAsia="Times New Roman" w:hAnsi="Times New Roman"/>
                <w:color w:val="000000"/>
                <w:sz w:val="24"/>
                <w:lang w:val="ru-RU"/>
              </w:rPr>
              <w:t xml:space="preserve">165. Повторение. Площадь. </w:t>
            </w:r>
            <w:r w:rsidRPr="005756A5">
              <w:rPr>
                <w:lang w:val="ru-RU"/>
              </w:rPr>
              <w:br/>
            </w:r>
            <w:r w:rsidRPr="005756A5">
              <w:rPr>
                <w:rFonts w:ascii="Times New Roman" w:eastAsia="Times New Roman" w:hAnsi="Times New Roman"/>
                <w:color w:val="000000"/>
                <w:sz w:val="24"/>
                <w:lang w:val="ru-RU"/>
              </w:rPr>
              <w:t>Площадь прямоугольника Объем прямоугольного параллелепипеда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tabs>
                <w:tab w:val="left" w:pos="576"/>
              </w:tabs>
              <w:autoSpaceDE w:val="0"/>
              <w:autoSpaceDN w:val="0"/>
              <w:spacing w:before="98" w:after="0" w:line="262" w:lineRule="auto"/>
              <w:ind w:right="432"/>
              <w:rPr>
                <w:lang w:val="ru-RU"/>
              </w:rPr>
            </w:pPr>
            <w:r w:rsidRPr="005756A5">
              <w:rPr>
                <w:rFonts w:ascii="Times New Roman" w:eastAsia="Times New Roman" w:hAnsi="Times New Roman"/>
                <w:color w:val="000000"/>
                <w:sz w:val="24"/>
                <w:lang w:val="ru-RU"/>
              </w:rPr>
              <w:t xml:space="preserve">166. Повторение. Решение </w:t>
            </w:r>
            <w:r w:rsidRPr="005756A5">
              <w:rPr>
                <w:lang w:val="ru-RU"/>
              </w:rPr>
              <w:tab/>
            </w:r>
            <w:r w:rsidRPr="005756A5">
              <w:rPr>
                <w:rFonts w:ascii="Times New Roman" w:eastAsia="Times New Roman" w:hAnsi="Times New Roman"/>
                <w:color w:val="000000"/>
                <w:sz w:val="24"/>
                <w:lang w:val="ru-RU"/>
              </w:rPr>
              <w:t>задач   на движение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17.05.2023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4"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167.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tabs>
                <w:tab w:val="left" w:pos="576"/>
              </w:tabs>
              <w:autoSpaceDE w:val="0"/>
              <w:autoSpaceDN w:val="0"/>
              <w:spacing w:before="98" w:after="0" w:line="262" w:lineRule="auto"/>
              <w:ind w:right="432"/>
              <w:rPr>
                <w:lang w:val="ru-RU"/>
              </w:rPr>
            </w:pPr>
            <w:r w:rsidRPr="005756A5">
              <w:rPr>
                <w:rFonts w:ascii="Times New Roman" w:eastAsia="Times New Roman" w:hAnsi="Times New Roman"/>
                <w:color w:val="000000"/>
                <w:sz w:val="24"/>
                <w:lang w:val="ru-RU"/>
              </w:rPr>
              <w:t xml:space="preserve">167. Повторение. Решение </w:t>
            </w:r>
            <w:r w:rsidRPr="005756A5">
              <w:rPr>
                <w:lang w:val="ru-RU"/>
              </w:rPr>
              <w:tab/>
            </w:r>
            <w:r w:rsidRPr="005756A5">
              <w:rPr>
                <w:rFonts w:ascii="Times New Roman" w:eastAsia="Times New Roman" w:hAnsi="Times New Roman"/>
                <w:color w:val="000000"/>
                <w:sz w:val="24"/>
                <w:lang w:val="ru-RU"/>
              </w:rPr>
              <w:t>задач   на покупки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18.05.2023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156" w:right="144" w:hanging="156"/>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r w:rsidR="00F7124B">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tabs>
                <w:tab w:val="left" w:pos="576"/>
              </w:tabs>
              <w:autoSpaceDE w:val="0"/>
              <w:autoSpaceDN w:val="0"/>
              <w:spacing w:before="98" w:after="0" w:line="262" w:lineRule="auto"/>
              <w:ind w:right="1152"/>
            </w:pPr>
            <w:r>
              <w:rPr>
                <w:rFonts w:ascii="Times New Roman" w:eastAsia="Times New Roman" w:hAnsi="Times New Roman"/>
                <w:color w:val="000000"/>
                <w:sz w:val="24"/>
              </w:rPr>
              <w:t xml:space="preserve">168. Промежуточная </w:t>
            </w:r>
            <w:r>
              <w:tab/>
            </w:r>
            <w:r>
              <w:rPr>
                <w:rFonts w:ascii="Times New Roman" w:eastAsia="Times New Roman" w:hAnsi="Times New Roman"/>
                <w:color w:val="000000"/>
                <w:sz w:val="24"/>
              </w:rPr>
              <w:t xml:space="preserve">аттестация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19.05.2023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F7124B">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169.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81" w:lineRule="auto"/>
              <w:ind w:left="576" w:hanging="576"/>
              <w:rPr>
                <w:lang w:val="ru-RU"/>
              </w:rPr>
            </w:pPr>
            <w:r w:rsidRPr="005756A5">
              <w:rPr>
                <w:rFonts w:ascii="Times New Roman" w:eastAsia="Times New Roman" w:hAnsi="Times New Roman"/>
                <w:color w:val="000000"/>
                <w:sz w:val="24"/>
                <w:lang w:val="ru-RU"/>
              </w:rPr>
              <w:t xml:space="preserve">169. Работа над ошибками. </w:t>
            </w:r>
            <w:r w:rsidRPr="005756A5">
              <w:rPr>
                <w:lang w:val="ru-RU"/>
              </w:rPr>
              <w:br/>
            </w:r>
            <w:r w:rsidRPr="005756A5">
              <w:rPr>
                <w:rFonts w:ascii="Times New Roman" w:eastAsia="Times New Roman" w:hAnsi="Times New Roman"/>
                <w:color w:val="000000"/>
                <w:sz w:val="24"/>
                <w:lang w:val="ru-RU"/>
              </w:rPr>
              <w:t xml:space="preserve">Повторение и обобщение. Решение текстовых задач </w:t>
            </w:r>
            <w:r>
              <w:rPr>
                <w:rFonts w:ascii="Times New Roman" w:eastAsia="Times New Roman" w:hAnsi="Times New Roman"/>
                <w:color w:val="000000"/>
                <w:sz w:val="24"/>
              </w:rPr>
              <w:t>c</w:t>
            </w:r>
            <w:r w:rsidRPr="005756A5">
              <w:rPr>
                <w:rFonts w:ascii="Times New Roman" w:eastAsia="Times New Roman" w:hAnsi="Times New Roman"/>
                <w:color w:val="000000"/>
                <w:sz w:val="24"/>
                <w:lang w:val="ru-RU"/>
              </w:rPr>
              <w:t xml:space="preserve"> практическим </w:t>
            </w:r>
            <w:r w:rsidRPr="005756A5">
              <w:rPr>
                <w:lang w:val="ru-RU"/>
              </w:rPr>
              <w:br/>
            </w:r>
            <w:r w:rsidRPr="005756A5">
              <w:rPr>
                <w:rFonts w:ascii="Times New Roman" w:eastAsia="Times New Roman" w:hAnsi="Times New Roman"/>
                <w:color w:val="000000"/>
                <w:sz w:val="24"/>
                <w:lang w:val="ru-RU"/>
              </w:rPr>
              <w:t>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22.05.2023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F7124B" w:rsidRDefault="00F7124B">
      <w:pPr>
        <w:autoSpaceDE w:val="0"/>
        <w:autoSpaceDN w:val="0"/>
        <w:spacing w:after="0" w:line="14" w:lineRule="exact"/>
      </w:pPr>
    </w:p>
    <w:p w:rsidR="00F7124B" w:rsidRDefault="00F7124B">
      <w:pPr>
        <w:sectPr w:rsidR="00F7124B">
          <w:pgSz w:w="11900" w:h="16840"/>
          <w:pgMar w:top="284" w:right="650" w:bottom="550" w:left="666" w:header="720" w:footer="720" w:gutter="0"/>
          <w:cols w:space="720" w:equalWidth="0">
            <w:col w:w="10584" w:space="0"/>
          </w:cols>
          <w:docGrid w:linePitch="360"/>
        </w:sectPr>
      </w:pPr>
    </w:p>
    <w:p w:rsidR="00F7124B" w:rsidRDefault="00F7124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F7124B">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 xml:space="preserve">170.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ind w:left="156" w:hanging="156"/>
              <w:rPr>
                <w:lang w:val="ru-RU"/>
              </w:rPr>
            </w:pPr>
            <w:r w:rsidRPr="005756A5">
              <w:rPr>
                <w:rFonts w:ascii="Times New Roman" w:eastAsia="Times New Roman" w:hAnsi="Times New Roman"/>
                <w:color w:val="000000"/>
                <w:sz w:val="24"/>
                <w:lang w:val="ru-RU"/>
              </w:rPr>
              <w:t xml:space="preserve"> Повторение и обобщение. Решение текстовых задач </w:t>
            </w:r>
            <w:r>
              <w:rPr>
                <w:rFonts w:ascii="Times New Roman" w:eastAsia="Times New Roman" w:hAnsi="Times New Roman"/>
                <w:color w:val="000000"/>
                <w:sz w:val="24"/>
              </w:rPr>
              <w:t>c</w:t>
            </w:r>
            <w:r w:rsidRPr="005756A5">
              <w:rPr>
                <w:rFonts w:ascii="Times New Roman" w:eastAsia="Times New Roman" w:hAnsi="Times New Roman"/>
                <w:color w:val="000000"/>
                <w:sz w:val="24"/>
                <w:lang w:val="ru-RU"/>
              </w:rPr>
              <w:t xml:space="preserve"> практическим </w:t>
            </w:r>
            <w:r w:rsidRPr="005756A5">
              <w:rPr>
                <w:lang w:val="ru-RU"/>
              </w:rPr>
              <w:br/>
            </w:r>
            <w:r w:rsidRPr="005756A5">
              <w:rPr>
                <w:rFonts w:ascii="Times New Roman" w:eastAsia="Times New Roman" w:hAnsi="Times New Roman"/>
                <w:color w:val="000000"/>
                <w:sz w:val="24"/>
                <w:lang w:val="ru-RU"/>
              </w:rPr>
              <w:t>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jc w:val="center"/>
            </w:pPr>
            <w:r>
              <w:rPr>
                <w:rFonts w:ascii="Times New Roman" w:eastAsia="Times New Roman" w:hAnsi="Times New Roman"/>
                <w:color w:val="000000"/>
                <w:sz w:val="24"/>
              </w:rPr>
              <w:t>23.05.2023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71" w:lineRule="auto"/>
              <w:ind w:left="72" w:right="144"/>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F7124B">
        <w:trPr>
          <w:trHeight w:hRule="exact" w:val="808"/>
        </w:trPr>
        <w:tc>
          <w:tcPr>
            <w:tcW w:w="34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Pr="005756A5" w:rsidRDefault="00606ADB">
            <w:pPr>
              <w:autoSpaceDE w:val="0"/>
              <w:autoSpaceDN w:val="0"/>
              <w:spacing w:before="98" w:after="0" w:line="262" w:lineRule="auto"/>
              <w:ind w:left="72" w:right="576"/>
              <w:rPr>
                <w:lang w:val="ru-RU"/>
              </w:rPr>
            </w:pPr>
            <w:r w:rsidRPr="005756A5">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4"/>
            </w:pPr>
            <w:r>
              <w:rPr>
                <w:rFonts w:ascii="Times New Roman" w:eastAsia="Times New Roman" w:hAnsi="Times New Roman"/>
                <w:color w:val="000000"/>
                <w:sz w:val="24"/>
              </w:rPr>
              <w:t>170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12</w:t>
            </w:r>
          </w:p>
        </w:tc>
        <w:tc>
          <w:tcPr>
            <w:tcW w:w="473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124B" w:rsidRDefault="00606ADB">
            <w:pPr>
              <w:autoSpaceDE w:val="0"/>
              <w:autoSpaceDN w:val="0"/>
              <w:spacing w:before="98" w:after="0" w:line="230" w:lineRule="auto"/>
              <w:ind w:left="72"/>
            </w:pPr>
            <w:r>
              <w:rPr>
                <w:rFonts w:ascii="Times New Roman" w:eastAsia="Times New Roman" w:hAnsi="Times New Roman"/>
                <w:color w:val="000000"/>
                <w:sz w:val="24"/>
              </w:rPr>
              <w:t>9</w:t>
            </w:r>
          </w:p>
        </w:tc>
      </w:tr>
    </w:tbl>
    <w:p w:rsidR="00F7124B" w:rsidRDefault="00F7124B">
      <w:pPr>
        <w:autoSpaceDE w:val="0"/>
        <w:autoSpaceDN w:val="0"/>
        <w:spacing w:after="0" w:line="14" w:lineRule="exact"/>
      </w:pPr>
    </w:p>
    <w:p w:rsidR="00F7124B" w:rsidRDefault="00F7124B">
      <w:pPr>
        <w:sectPr w:rsidR="00F7124B">
          <w:pgSz w:w="11900" w:h="16840"/>
          <w:pgMar w:top="284" w:right="650" w:bottom="1440" w:left="666" w:header="720" w:footer="720" w:gutter="0"/>
          <w:cols w:space="720" w:equalWidth="0">
            <w:col w:w="10584" w:space="0"/>
          </w:cols>
          <w:docGrid w:linePitch="360"/>
        </w:sectPr>
      </w:pPr>
    </w:p>
    <w:p w:rsidR="00F7124B" w:rsidRDefault="00F7124B">
      <w:pPr>
        <w:autoSpaceDE w:val="0"/>
        <w:autoSpaceDN w:val="0"/>
        <w:spacing w:after="78" w:line="220" w:lineRule="exact"/>
      </w:pPr>
    </w:p>
    <w:p w:rsidR="00F7124B" w:rsidRDefault="00606ADB">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F7124B" w:rsidRDefault="00606ADB">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F7124B" w:rsidRPr="005756A5" w:rsidRDefault="00606ADB">
      <w:pPr>
        <w:autoSpaceDE w:val="0"/>
        <w:autoSpaceDN w:val="0"/>
        <w:spacing w:before="166" w:after="0" w:line="281" w:lineRule="auto"/>
        <w:ind w:right="144"/>
        <w:rPr>
          <w:lang w:val="ru-RU"/>
        </w:rPr>
      </w:pPr>
      <w:r w:rsidRPr="005756A5">
        <w:rPr>
          <w:rFonts w:ascii="Times New Roman" w:eastAsia="Times New Roman" w:hAnsi="Times New Roman"/>
          <w:color w:val="000000"/>
          <w:sz w:val="24"/>
          <w:lang w:val="ru-RU"/>
        </w:rPr>
        <w:t xml:space="preserve">Виленкин Н.Я., Жохов В.И., Чесноков А.С., Александрова Л.А., Шварцбурд С.И., Математика, 5 класс, АО "Издательство "Просвещение"; </w:t>
      </w:r>
      <w:r w:rsidRPr="005756A5">
        <w:rPr>
          <w:lang w:val="ru-RU"/>
        </w:rPr>
        <w:br/>
      </w:r>
      <w:r w:rsidRPr="005756A5">
        <w:rPr>
          <w:rFonts w:ascii="Times New Roman" w:eastAsia="Times New Roman" w:hAnsi="Times New Roman"/>
          <w:color w:val="000000"/>
          <w:sz w:val="24"/>
          <w:lang w:val="ru-RU"/>
        </w:rPr>
        <w:t xml:space="preserve">Мерзляк А.Г., Полонский В.Б., Якир М.С.; под редакцией Подольского В.Е. Математика,  5 класс, Общество с ограниченной ответственностью "Издательский центр ВЕНТАНА-ГРАФ"; Акционерное общество "Издательство Просвещение"; </w:t>
      </w:r>
      <w:r w:rsidRPr="005756A5">
        <w:rPr>
          <w:lang w:val="ru-RU"/>
        </w:rPr>
        <w:br/>
      </w:r>
      <w:r w:rsidRPr="005756A5">
        <w:rPr>
          <w:rFonts w:ascii="Times New Roman" w:eastAsia="Times New Roman" w:hAnsi="Times New Roman"/>
          <w:color w:val="000000"/>
          <w:sz w:val="24"/>
          <w:lang w:val="ru-RU"/>
        </w:rPr>
        <w:t>Введите свой вариант:</w:t>
      </w:r>
    </w:p>
    <w:p w:rsidR="00F7124B" w:rsidRPr="005756A5" w:rsidRDefault="00606ADB">
      <w:pPr>
        <w:autoSpaceDE w:val="0"/>
        <w:autoSpaceDN w:val="0"/>
        <w:spacing w:before="264" w:after="0" w:line="230" w:lineRule="auto"/>
        <w:rPr>
          <w:lang w:val="ru-RU"/>
        </w:rPr>
      </w:pPr>
      <w:r w:rsidRPr="005756A5">
        <w:rPr>
          <w:rFonts w:ascii="Times New Roman" w:eastAsia="Times New Roman" w:hAnsi="Times New Roman"/>
          <w:b/>
          <w:color w:val="000000"/>
          <w:sz w:val="24"/>
          <w:lang w:val="ru-RU"/>
        </w:rPr>
        <w:t>МЕТОДИЧЕСКИЕ МАТЕРИАЛЫ ДЛЯ УЧИТЕЛЯ</w:t>
      </w:r>
    </w:p>
    <w:p w:rsidR="00F7124B" w:rsidRPr="005756A5" w:rsidRDefault="00606ADB">
      <w:pPr>
        <w:autoSpaceDE w:val="0"/>
        <w:autoSpaceDN w:val="0"/>
        <w:spacing w:before="168" w:after="0" w:line="262" w:lineRule="auto"/>
        <w:ind w:right="144"/>
        <w:rPr>
          <w:lang w:val="ru-RU"/>
        </w:rPr>
      </w:pPr>
      <w:r w:rsidRPr="005756A5">
        <w:rPr>
          <w:rFonts w:ascii="Times New Roman" w:eastAsia="Times New Roman" w:hAnsi="Times New Roman"/>
          <w:color w:val="000000"/>
          <w:sz w:val="24"/>
          <w:lang w:val="ru-RU"/>
        </w:rPr>
        <w:t>Математика: 5 класс: дидактические материалы: сборник задач и контрольных работ / А.Г. Мерзляк, В.Б. Полонский, М.С. Якир. — М.: Вентана-Граф, 2021.</w:t>
      </w:r>
    </w:p>
    <w:p w:rsidR="00F7124B" w:rsidRPr="005756A5" w:rsidRDefault="00606ADB">
      <w:pPr>
        <w:autoSpaceDE w:val="0"/>
        <w:autoSpaceDN w:val="0"/>
        <w:spacing w:before="70" w:after="0" w:line="262" w:lineRule="auto"/>
        <w:ind w:right="432"/>
        <w:rPr>
          <w:lang w:val="ru-RU"/>
        </w:rPr>
      </w:pPr>
      <w:r w:rsidRPr="005756A5">
        <w:rPr>
          <w:rFonts w:ascii="Times New Roman" w:eastAsia="Times New Roman" w:hAnsi="Times New Roman"/>
          <w:color w:val="000000"/>
          <w:sz w:val="24"/>
          <w:lang w:val="ru-RU"/>
        </w:rPr>
        <w:t>Математика: 5 класс: рабочая тетрадь №1, №2 / А.Г. Мерзляк, В.Б. Полонский, М.С. Якир. — М.: Вентана-Граф, 2021.</w:t>
      </w:r>
    </w:p>
    <w:p w:rsidR="00F7124B" w:rsidRPr="005756A5" w:rsidRDefault="00606ADB">
      <w:pPr>
        <w:autoSpaceDE w:val="0"/>
        <w:autoSpaceDN w:val="0"/>
        <w:spacing w:before="70" w:after="0" w:line="262" w:lineRule="auto"/>
        <w:ind w:right="720"/>
        <w:rPr>
          <w:lang w:val="ru-RU"/>
        </w:rPr>
      </w:pPr>
      <w:r w:rsidRPr="005756A5">
        <w:rPr>
          <w:rFonts w:ascii="Times New Roman" w:eastAsia="Times New Roman" w:hAnsi="Times New Roman"/>
          <w:color w:val="000000"/>
          <w:sz w:val="24"/>
          <w:lang w:val="ru-RU"/>
        </w:rPr>
        <w:t>Математика: 5 класс: методическое пособие / А.Г. Мерзляк, В.Б. Полонский, М.С. Якир. — М.: Вентана-Граф, 2021</w:t>
      </w:r>
    </w:p>
    <w:p w:rsidR="00F7124B" w:rsidRPr="005756A5" w:rsidRDefault="00606ADB">
      <w:pPr>
        <w:autoSpaceDE w:val="0"/>
        <w:autoSpaceDN w:val="0"/>
        <w:spacing w:before="262" w:after="0" w:line="230" w:lineRule="auto"/>
        <w:rPr>
          <w:lang w:val="ru-RU"/>
        </w:rPr>
      </w:pPr>
      <w:r w:rsidRPr="005756A5">
        <w:rPr>
          <w:rFonts w:ascii="Times New Roman" w:eastAsia="Times New Roman" w:hAnsi="Times New Roman"/>
          <w:b/>
          <w:color w:val="000000"/>
          <w:sz w:val="24"/>
          <w:lang w:val="ru-RU"/>
        </w:rPr>
        <w:t>ЦИФРОВЫЕ ОБРАЗОВАТЕЛЬНЫЕ РЕСУРСЫ И РЕСУРСЫ СЕТИ ИНТЕРНЕТ</w:t>
      </w:r>
    </w:p>
    <w:p w:rsidR="00F7124B" w:rsidRPr="005756A5" w:rsidRDefault="00606ADB">
      <w:pPr>
        <w:autoSpaceDE w:val="0"/>
        <w:autoSpaceDN w:val="0"/>
        <w:spacing w:before="166" w:after="0" w:line="230" w:lineRule="auto"/>
        <w:rPr>
          <w:lang w:val="ru-RU"/>
        </w:rPr>
      </w:pPr>
      <w:r w:rsidRPr="005756A5">
        <w:rPr>
          <w:rFonts w:ascii="Times New Roman" w:eastAsia="Times New Roman" w:hAnsi="Times New Roman"/>
          <w:color w:val="000000"/>
          <w:sz w:val="24"/>
          <w:lang w:val="ru-RU"/>
        </w:rPr>
        <w:t xml:space="preserve">РЭШ, Учи.ру, Я класс, </w:t>
      </w:r>
      <w:r>
        <w:rPr>
          <w:rFonts w:ascii="Times New Roman" w:eastAsia="Times New Roman" w:hAnsi="Times New Roman"/>
          <w:color w:val="000000"/>
          <w:sz w:val="24"/>
        </w:rPr>
        <w:t>educont</w:t>
      </w:r>
      <w:r w:rsidRPr="005756A5">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F7124B" w:rsidRPr="005756A5" w:rsidRDefault="00F7124B">
      <w:pPr>
        <w:rPr>
          <w:lang w:val="ru-RU"/>
        </w:rPr>
        <w:sectPr w:rsidR="00F7124B" w:rsidRPr="005756A5">
          <w:pgSz w:w="11900" w:h="16840"/>
          <w:pgMar w:top="298" w:right="650" w:bottom="1440" w:left="666" w:header="720" w:footer="720" w:gutter="0"/>
          <w:cols w:space="720" w:equalWidth="0">
            <w:col w:w="10584" w:space="0"/>
          </w:cols>
          <w:docGrid w:linePitch="360"/>
        </w:sectPr>
      </w:pPr>
    </w:p>
    <w:p w:rsidR="00F7124B" w:rsidRPr="005756A5" w:rsidRDefault="00F7124B">
      <w:pPr>
        <w:autoSpaceDE w:val="0"/>
        <w:autoSpaceDN w:val="0"/>
        <w:spacing w:after="78" w:line="220" w:lineRule="exact"/>
        <w:rPr>
          <w:lang w:val="ru-RU"/>
        </w:rPr>
      </w:pPr>
    </w:p>
    <w:p w:rsidR="00F7124B" w:rsidRPr="005756A5" w:rsidRDefault="00606ADB">
      <w:pPr>
        <w:autoSpaceDE w:val="0"/>
        <w:autoSpaceDN w:val="0"/>
        <w:spacing w:after="0" w:line="408" w:lineRule="auto"/>
        <w:ind w:right="432"/>
        <w:rPr>
          <w:lang w:val="ru-RU"/>
        </w:rPr>
      </w:pPr>
      <w:r w:rsidRPr="005756A5">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5756A5">
        <w:rPr>
          <w:lang w:val="ru-RU"/>
        </w:rPr>
        <w:br/>
      </w:r>
      <w:r w:rsidRPr="005756A5">
        <w:rPr>
          <w:rFonts w:ascii="Times New Roman" w:eastAsia="Times New Roman" w:hAnsi="Times New Roman"/>
          <w:b/>
          <w:color w:val="000000"/>
          <w:sz w:val="24"/>
          <w:lang w:val="ru-RU"/>
        </w:rPr>
        <w:t>ОБОРУДОВАНИЕ ДЛЯ ПРОВЕДЕНИЯ ЛАБОРАТОРНЫХ И ПРАКТИЧЕСКИХ РАБОТ</w:t>
      </w:r>
    </w:p>
    <w:p w:rsidR="00F7124B" w:rsidRPr="005756A5" w:rsidRDefault="00F7124B">
      <w:pPr>
        <w:rPr>
          <w:lang w:val="ru-RU"/>
        </w:rPr>
        <w:sectPr w:rsidR="00F7124B" w:rsidRPr="005756A5">
          <w:pgSz w:w="11900" w:h="16840"/>
          <w:pgMar w:top="298" w:right="650" w:bottom="1440" w:left="666" w:header="720" w:footer="720" w:gutter="0"/>
          <w:cols w:space="720" w:equalWidth="0">
            <w:col w:w="10584" w:space="0"/>
          </w:cols>
          <w:docGrid w:linePitch="360"/>
        </w:sectPr>
      </w:pPr>
    </w:p>
    <w:p w:rsidR="00606ADB" w:rsidRPr="005756A5" w:rsidRDefault="00606ADB">
      <w:pPr>
        <w:rPr>
          <w:lang w:val="ru-RU"/>
        </w:rPr>
      </w:pPr>
    </w:p>
    <w:sectPr w:rsidR="00606ADB" w:rsidRPr="005756A5"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5756A5"/>
    <w:rsid w:val="00606ADB"/>
    <w:rsid w:val="00AA1D8D"/>
    <w:rsid w:val="00B47730"/>
    <w:rsid w:val="00CB0664"/>
    <w:rsid w:val="00E63092"/>
    <w:rsid w:val="00F7124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BF674"/>
  <w14:defaultImageDpi w14:val="300"/>
  <w15:docId w15:val="{8C05A5E2-2EBE-411F-9A00-96671C2E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33C66-85D0-4EC6-997A-68EBD7815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10061</Words>
  <Characters>57350</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elvi1912@mail.ru</cp:lastModifiedBy>
  <cp:revision>5</cp:revision>
  <dcterms:created xsi:type="dcterms:W3CDTF">2013-12-23T23:15:00Z</dcterms:created>
  <dcterms:modified xsi:type="dcterms:W3CDTF">2022-09-26T07:54:00Z</dcterms:modified>
  <cp:category/>
</cp:coreProperties>
</file>